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8E4B4C" w14:textId="3CDB56F5" w:rsidR="00DA509A" w:rsidRPr="00940C71" w:rsidRDefault="00940C71" w:rsidP="00940C71">
      <w:pPr>
        <w:pStyle w:val="ust"/>
        <w:spacing w:before="120" w:after="120"/>
        <w:ind w:left="0" w:firstLine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</w:t>
      </w:r>
      <w:r w:rsidR="00C920BE">
        <w:rPr>
          <w:rFonts w:ascii="Arial" w:hAnsi="Arial" w:cs="Arial"/>
          <w:sz w:val="20"/>
          <w:szCs w:val="20"/>
        </w:rPr>
        <w:t xml:space="preserve"> 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</w:t>
      </w:r>
      <w:r w:rsidR="0056694D" w:rsidRPr="0021284A">
        <w:rPr>
          <w:rFonts w:ascii="Cambria" w:hAnsi="Cambria" w:cs="Arial"/>
          <w:sz w:val="20"/>
          <w:szCs w:val="20"/>
        </w:rPr>
        <w:t xml:space="preserve">Załącznik nr </w:t>
      </w:r>
      <w:r w:rsidR="001A4623">
        <w:rPr>
          <w:rFonts w:ascii="Cambria" w:hAnsi="Cambria" w:cs="Arial"/>
          <w:sz w:val="20"/>
          <w:szCs w:val="20"/>
        </w:rPr>
        <w:t>1a</w:t>
      </w:r>
      <w:r w:rsidR="00612F9F" w:rsidRPr="0021284A">
        <w:rPr>
          <w:rFonts w:ascii="Cambria" w:hAnsi="Cambria" w:cs="Arial"/>
          <w:sz w:val="20"/>
          <w:szCs w:val="20"/>
        </w:rPr>
        <w:t xml:space="preserve"> do SWZ</w:t>
      </w:r>
    </w:p>
    <w:p w14:paraId="65EB84D7" w14:textId="77777777" w:rsidR="00FF6326" w:rsidRDefault="00FF6326" w:rsidP="00D22BE4">
      <w:pPr>
        <w:spacing w:before="120"/>
        <w:jc w:val="center"/>
        <w:rPr>
          <w:rFonts w:ascii="Cambria" w:hAnsi="Cambria" w:cs="Arial"/>
          <w:sz w:val="20"/>
          <w:szCs w:val="20"/>
        </w:rPr>
      </w:pPr>
    </w:p>
    <w:p w14:paraId="17540AF8" w14:textId="0B3F942F" w:rsidR="00D22BE4" w:rsidRPr="0021284A" w:rsidRDefault="00DA509A" w:rsidP="00D22BE4">
      <w:pPr>
        <w:spacing w:before="120"/>
        <w:jc w:val="center"/>
        <w:rPr>
          <w:rFonts w:ascii="Cambria" w:hAnsi="Cambria" w:cs="Arial"/>
          <w:sz w:val="20"/>
          <w:szCs w:val="20"/>
        </w:rPr>
      </w:pPr>
      <w:r w:rsidRPr="0021284A">
        <w:rPr>
          <w:rFonts w:ascii="Cambria" w:hAnsi="Cambria" w:cs="Arial"/>
          <w:sz w:val="20"/>
          <w:szCs w:val="20"/>
        </w:rPr>
        <w:t>................................................................</w:t>
      </w:r>
      <w:r w:rsidR="00D22BE4" w:rsidRPr="0021284A">
        <w:rPr>
          <w:rFonts w:ascii="Cambria" w:hAnsi="Cambria" w:cs="Arial"/>
          <w:sz w:val="20"/>
          <w:szCs w:val="20"/>
        </w:rPr>
        <w:t>...................</w:t>
      </w:r>
      <w:r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905E0F">
        <w:rPr>
          <w:rFonts w:ascii="Cambria" w:hAnsi="Cambria" w:cs="Arial"/>
          <w:sz w:val="20"/>
          <w:szCs w:val="20"/>
        </w:rPr>
        <w:tab/>
      </w:r>
      <w:r w:rsidR="00905E0F">
        <w:rPr>
          <w:rFonts w:ascii="Cambria" w:hAnsi="Cambria" w:cs="Arial"/>
          <w:sz w:val="20"/>
          <w:szCs w:val="20"/>
        </w:rPr>
        <w:tab/>
      </w:r>
      <w:r w:rsidR="00905E0F">
        <w:rPr>
          <w:rFonts w:ascii="Cambria" w:hAnsi="Cambria" w:cs="Arial"/>
          <w:sz w:val="20"/>
          <w:szCs w:val="20"/>
        </w:rPr>
        <w:tab/>
      </w:r>
      <w:r w:rsidR="00D22BE4" w:rsidRPr="0021284A">
        <w:rPr>
          <w:rFonts w:ascii="Cambria" w:hAnsi="Cambria" w:cs="Arial"/>
          <w:sz w:val="20"/>
          <w:szCs w:val="20"/>
        </w:rPr>
        <w:t xml:space="preserve">      ...................................., dnia ....</w:t>
      </w:r>
      <w:r w:rsidR="00F102C3">
        <w:rPr>
          <w:rFonts w:ascii="Cambria" w:hAnsi="Cambria" w:cs="Arial"/>
          <w:sz w:val="20"/>
          <w:szCs w:val="20"/>
        </w:rPr>
        <w:t>.</w:t>
      </w:r>
      <w:r w:rsidR="005C1DCB">
        <w:rPr>
          <w:rFonts w:ascii="Cambria" w:hAnsi="Cambria" w:cs="Arial"/>
          <w:sz w:val="20"/>
          <w:szCs w:val="20"/>
        </w:rPr>
        <w:t>.................. 202</w:t>
      </w:r>
      <w:r w:rsidR="00060614">
        <w:rPr>
          <w:rFonts w:ascii="Cambria" w:hAnsi="Cambria" w:cs="Arial"/>
          <w:sz w:val="20"/>
          <w:szCs w:val="20"/>
        </w:rPr>
        <w:t>5</w:t>
      </w:r>
      <w:r w:rsidR="0068726E">
        <w:rPr>
          <w:rFonts w:ascii="Cambria" w:hAnsi="Cambria" w:cs="Arial"/>
          <w:sz w:val="20"/>
          <w:szCs w:val="20"/>
        </w:rPr>
        <w:t xml:space="preserve"> </w:t>
      </w:r>
      <w:r w:rsidR="00D22BE4" w:rsidRPr="0021284A">
        <w:rPr>
          <w:rFonts w:ascii="Cambria" w:hAnsi="Cambria" w:cs="Arial"/>
          <w:sz w:val="20"/>
          <w:szCs w:val="20"/>
        </w:rPr>
        <w:t>r.</w:t>
      </w:r>
    </w:p>
    <w:p w14:paraId="0E357DED" w14:textId="77777777" w:rsidR="00DA509A" w:rsidRPr="0021284A" w:rsidRDefault="00905E0F" w:rsidP="00D22BE4">
      <w:pPr>
        <w:ind w:right="39"/>
        <w:rPr>
          <w:rFonts w:ascii="Cambria" w:eastAsia="Batang" w:hAnsi="Cambria" w:cs="Arial"/>
          <w:i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      </w:t>
      </w:r>
      <w:r w:rsidR="00910410" w:rsidRPr="0021284A">
        <w:rPr>
          <w:rFonts w:ascii="Cambria" w:eastAsia="Batang" w:hAnsi="Cambria" w:cs="Arial"/>
          <w:i/>
          <w:sz w:val="20"/>
          <w:szCs w:val="20"/>
        </w:rPr>
        <w:t xml:space="preserve">  (N</w:t>
      </w:r>
      <w:r w:rsidR="00D22BE4" w:rsidRPr="0021284A">
        <w:rPr>
          <w:rFonts w:ascii="Cambria" w:eastAsia="Batang" w:hAnsi="Cambria" w:cs="Arial"/>
          <w:i/>
          <w:sz w:val="20"/>
          <w:szCs w:val="20"/>
        </w:rPr>
        <w:t>azwa i adres Wykonawcy)</w:t>
      </w:r>
    </w:p>
    <w:p w14:paraId="352C988F" w14:textId="77777777" w:rsidR="00DA509A" w:rsidRDefault="00DA509A" w:rsidP="00DA509A">
      <w:pPr>
        <w:ind w:right="39"/>
        <w:rPr>
          <w:rFonts w:ascii="Cambria" w:eastAsia="Batang" w:hAnsi="Cambria" w:cs="Arial"/>
          <w:i/>
          <w:sz w:val="20"/>
          <w:szCs w:val="20"/>
        </w:rPr>
      </w:pPr>
    </w:p>
    <w:p w14:paraId="0AE566EA" w14:textId="77777777" w:rsidR="00905E0F" w:rsidRPr="0021284A" w:rsidRDefault="00905E0F" w:rsidP="00DA509A">
      <w:pPr>
        <w:ind w:right="39"/>
        <w:rPr>
          <w:rFonts w:ascii="Cambria" w:eastAsia="Batang" w:hAnsi="Cambria" w:cs="Arial"/>
          <w:i/>
          <w:sz w:val="20"/>
          <w:szCs w:val="20"/>
        </w:rPr>
      </w:pPr>
    </w:p>
    <w:p w14:paraId="1DA43FBE" w14:textId="77777777" w:rsidR="005C1DCB" w:rsidRDefault="005C1DCB" w:rsidP="0032655D">
      <w:pPr>
        <w:pStyle w:val="Default"/>
        <w:spacing w:line="276" w:lineRule="auto"/>
        <w:contextualSpacing/>
        <w:jc w:val="center"/>
        <w:rPr>
          <w:rFonts w:ascii="Cambria" w:hAnsi="Cambria"/>
          <w:b/>
          <w:color w:val="auto"/>
          <w:sz w:val="20"/>
          <w:szCs w:val="20"/>
        </w:rPr>
      </w:pPr>
    </w:p>
    <w:p w14:paraId="1DA9E4FE" w14:textId="03B98BA8" w:rsidR="0032655D" w:rsidRDefault="0032655D" w:rsidP="0032655D">
      <w:pPr>
        <w:pStyle w:val="Default"/>
        <w:spacing w:line="276" w:lineRule="auto"/>
        <w:contextualSpacing/>
        <w:jc w:val="center"/>
        <w:rPr>
          <w:rFonts w:ascii="Cambria" w:hAnsi="Cambria"/>
          <w:b/>
          <w:color w:val="auto"/>
          <w:sz w:val="20"/>
          <w:szCs w:val="20"/>
        </w:rPr>
      </w:pPr>
      <w:r w:rsidRPr="0021284A">
        <w:rPr>
          <w:rFonts w:ascii="Cambria" w:hAnsi="Cambria"/>
          <w:b/>
          <w:color w:val="auto"/>
          <w:sz w:val="20"/>
          <w:szCs w:val="20"/>
        </w:rPr>
        <w:t xml:space="preserve">WYKAZ OSÓB, </w:t>
      </w:r>
      <w:r w:rsidRPr="00091FCF">
        <w:rPr>
          <w:rFonts w:ascii="Cambria" w:hAnsi="Cambria"/>
          <w:b/>
          <w:color w:val="auto"/>
          <w:sz w:val="20"/>
          <w:szCs w:val="20"/>
        </w:rPr>
        <w:t>KTÓRE BĘDĄ UCZESTNICZYĆ W WYKONYWANIU ZAMÓWIENIA</w:t>
      </w:r>
      <w:r w:rsidR="001A4623">
        <w:rPr>
          <w:rFonts w:ascii="Cambria" w:hAnsi="Cambria"/>
          <w:b/>
          <w:color w:val="auto"/>
          <w:sz w:val="20"/>
          <w:szCs w:val="20"/>
        </w:rPr>
        <w:t xml:space="preserve"> – DO PUNKTACJI</w:t>
      </w:r>
    </w:p>
    <w:p w14:paraId="20E9FE18" w14:textId="77777777" w:rsidR="005C1DCB" w:rsidRPr="00091FCF" w:rsidRDefault="005C1DCB" w:rsidP="0032655D">
      <w:pPr>
        <w:pStyle w:val="Default"/>
        <w:spacing w:line="276" w:lineRule="auto"/>
        <w:contextualSpacing/>
        <w:jc w:val="center"/>
        <w:rPr>
          <w:rFonts w:ascii="Cambria" w:hAnsi="Cambria"/>
          <w:b/>
          <w:color w:val="auto"/>
          <w:sz w:val="20"/>
          <w:szCs w:val="20"/>
        </w:rPr>
      </w:pPr>
    </w:p>
    <w:p w14:paraId="3DE6075F" w14:textId="499F55B9" w:rsidR="0019008E" w:rsidRDefault="0032655D" w:rsidP="0019008E">
      <w:pPr>
        <w:tabs>
          <w:tab w:val="left" w:pos="6060"/>
        </w:tabs>
        <w:spacing w:line="276" w:lineRule="auto"/>
        <w:jc w:val="center"/>
        <w:rPr>
          <w:rFonts w:ascii="Cambria" w:hAnsi="Cambria" w:cs="Tahoma"/>
          <w:b/>
          <w:sz w:val="20"/>
          <w:szCs w:val="20"/>
        </w:rPr>
      </w:pPr>
      <w:r w:rsidRPr="00091FCF">
        <w:rPr>
          <w:rFonts w:ascii="Cambria" w:hAnsi="Cambria" w:cs="Arial"/>
          <w:sz w:val="20"/>
          <w:szCs w:val="20"/>
        </w:rPr>
        <w:t xml:space="preserve">Składany do </w:t>
      </w:r>
      <w:r w:rsidR="00C920BE" w:rsidRPr="00091FCF">
        <w:rPr>
          <w:rFonts w:ascii="Cambria" w:hAnsi="Cambria" w:cs="Arial"/>
          <w:sz w:val="20"/>
          <w:szCs w:val="20"/>
        </w:rPr>
        <w:t>postępowania pn.</w:t>
      </w:r>
    </w:p>
    <w:p w14:paraId="05FC0BF4" w14:textId="77777777" w:rsidR="003259DE" w:rsidRPr="00154AD0" w:rsidRDefault="003259DE" w:rsidP="003259DE">
      <w:pPr>
        <w:shd w:val="clear" w:color="auto" w:fill="BFBFBF"/>
        <w:tabs>
          <w:tab w:val="left" w:pos="6060"/>
        </w:tabs>
        <w:spacing w:line="276" w:lineRule="auto"/>
        <w:jc w:val="center"/>
        <w:rPr>
          <w:rFonts w:ascii="Cambria" w:hAnsi="Cambria" w:cs="Arial"/>
          <w:b/>
          <w:sz w:val="22"/>
          <w:szCs w:val="22"/>
        </w:rPr>
      </w:pPr>
      <w:bookmarkStart w:id="0" w:name="_Hlk217129054"/>
      <w:r>
        <w:rPr>
          <w:rFonts w:ascii="Cambria" w:hAnsi="Cambria"/>
          <w:b/>
          <w:sz w:val="20"/>
          <w:szCs w:val="20"/>
        </w:rPr>
        <w:t xml:space="preserve">„Kampania informacyjno-promocyjna dotycząca projektu Żeromski </w:t>
      </w:r>
      <w:proofErr w:type="spellStart"/>
      <w:r>
        <w:rPr>
          <w:rFonts w:ascii="Cambria" w:hAnsi="Cambria"/>
          <w:b/>
          <w:sz w:val="20"/>
          <w:szCs w:val="20"/>
        </w:rPr>
        <w:t>odNowa</w:t>
      </w:r>
      <w:proofErr w:type="spellEnd"/>
      <w:r>
        <w:rPr>
          <w:rFonts w:ascii="Cambria" w:hAnsi="Cambria"/>
          <w:b/>
          <w:sz w:val="20"/>
          <w:szCs w:val="20"/>
        </w:rPr>
        <w:t>”</w:t>
      </w:r>
    </w:p>
    <w:bookmarkEnd w:id="0"/>
    <w:p w14:paraId="19C2B0C7" w14:textId="716B5698" w:rsidR="00F141E3" w:rsidRPr="00E90DCD" w:rsidRDefault="00F141E3" w:rsidP="009A135D">
      <w:pPr>
        <w:spacing w:line="259" w:lineRule="auto"/>
        <w:jc w:val="center"/>
        <w:rPr>
          <w:rFonts w:ascii="Cambria" w:hAnsi="Cambria"/>
          <w:b/>
          <w:color w:val="000000"/>
          <w:sz w:val="20"/>
          <w:szCs w:val="20"/>
        </w:rPr>
      </w:pPr>
    </w:p>
    <w:tbl>
      <w:tblPr>
        <w:tblW w:w="14604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131"/>
        <w:gridCol w:w="2693"/>
        <w:gridCol w:w="6237"/>
        <w:gridCol w:w="2976"/>
      </w:tblGrid>
      <w:tr w:rsidR="0032655D" w:rsidRPr="00940ADF" w14:paraId="1C6CE486" w14:textId="77777777" w:rsidTr="00A66B1C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4873A" w14:textId="77777777" w:rsidR="0032655D" w:rsidRPr="00940ADF" w:rsidRDefault="0032655D" w:rsidP="00D55CC8">
            <w:pPr>
              <w:snapToGrid w:val="0"/>
              <w:spacing w:before="120"/>
              <w:jc w:val="center"/>
              <w:rPr>
                <w:rFonts w:ascii="Cambria" w:hAnsi="Cambria" w:cs="Arial"/>
                <w:b/>
                <w:spacing w:val="4"/>
                <w:sz w:val="18"/>
                <w:szCs w:val="18"/>
              </w:rPr>
            </w:pPr>
            <w:r w:rsidRPr="00940ADF">
              <w:rPr>
                <w:rFonts w:ascii="Cambria" w:hAnsi="Cambria" w:cs="Arial"/>
                <w:b/>
                <w:spacing w:val="4"/>
                <w:sz w:val="18"/>
                <w:szCs w:val="18"/>
              </w:rPr>
              <w:t>Lp.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49A1C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Nazwisko i imię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8D613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Zakres wykonywanych czynności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96FB1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77DEBC81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Kwalifikacje zawodowe tj.</w:t>
            </w:r>
          </w:p>
          <w:p w14:paraId="36F28D96" w14:textId="77777777" w:rsidR="0032655D" w:rsidRPr="00A66B1C" w:rsidRDefault="0032655D" w:rsidP="00A66B1C">
            <w:pPr>
              <w:pStyle w:val="Default"/>
              <w:ind w:left="-425" w:firstLine="425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rodzaj i numer uprawnień budowlanych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E7C8D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Osoby będące w dyspozycji wykonawcy/ oddane do dyspozycji przez inny podmiot</w:t>
            </w:r>
          </w:p>
        </w:tc>
      </w:tr>
      <w:tr w:rsidR="00CD1626" w:rsidRPr="00940ADF" w14:paraId="626D1053" w14:textId="77777777" w:rsidTr="00A66B1C">
        <w:trPr>
          <w:trHeight w:val="1108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8879E1B" w14:textId="77777777" w:rsidR="00CD1626" w:rsidRPr="00940ADF" w:rsidRDefault="00CD1626" w:rsidP="00CD1626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18"/>
                <w:szCs w:val="18"/>
              </w:rPr>
            </w:pPr>
            <w:r w:rsidRPr="00940ADF">
              <w:rPr>
                <w:rFonts w:ascii="Cambria" w:hAnsi="Cambria" w:cs="Arial"/>
                <w:spacing w:val="4"/>
                <w:sz w:val="18"/>
                <w:szCs w:val="18"/>
              </w:rPr>
              <w:t>1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5C938D8" w14:textId="23DB3272" w:rsidR="00CD1626" w:rsidRPr="00940ADF" w:rsidRDefault="00CD1626" w:rsidP="00CD1626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…………… …………..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3967170" w14:textId="6168B51A" w:rsidR="00CD1626" w:rsidRPr="00091FCF" w:rsidRDefault="00D23F0E" w:rsidP="00CD1626">
            <w:pPr>
              <w:pStyle w:val="Default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91FCF">
              <w:rPr>
                <w:rFonts w:ascii="Cambria" w:hAnsi="Cambria"/>
                <w:b/>
                <w:sz w:val="18"/>
                <w:szCs w:val="18"/>
              </w:rPr>
              <w:t>K</w:t>
            </w:r>
            <w:r>
              <w:rPr>
                <w:rFonts w:ascii="Cambria" w:hAnsi="Cambria"/>
                <w:b/>
                <w:sz w:val="18"/>
                <w:szCs w:val="18"/>
              </w:rPr>
              <w:t xml:space="preserve">oordynator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7A55D4F" w14:textId="5370C922" w:rsidR="00CD1626" w:rsidRPr="00091FCF" w:rsidRDefault="00CD1626" w:rsidP="00D23F0E">
            <w:pPr>
              <w:spacing w:line="276" w:lineRule="auto"/>
              <w:ind w:left="144" w:right="145"/>
              <w:jc w:val="both"/>
              <w:rPr>
                <w:rFonts w:ascii="Cambria" w:hAnsi="Cambria" w:cs="Arial"/>
                <w:b/>
                <w:sz w:val="18"/>
                <w:szCs w:val="18"/>
              </w:rPr>
            </w:pPr>
            <w:r w:rsidRPr="00D23F0E">
              <w:rPr>
                <w:rFonts w:ascii="Cambria" w:hAnsi="Cambria" w:cs="Arial"/>
                <w:sz w:val="18"/>
                <w:szCs w:val="18"/>
              </w:rPr>
              <w:t>Osoba</w:t>
            </w:r>
            <w:r w:rsidR="00D23F0E" w:rsidRPr="00D23F0E">
              <w:rPr>
                <w:rFonts w:ascii="Cambria" w:hAnsi="Cambria" w:cs="Arial"/>
                <w:sz w:val="18"/>
                <w:szCs w:val="18"/>
              </w:rPr>
              <w:t xml:space="preserve">, która posiada doświadczenie w zakresie koordynowania kampanii </w:t>
            </w:r>
            <w:r w:rsidR="00D23F0E">
              <w:rPr>
                <w:rFonts w:ascii="Cambria" w:hAnsi="Cambria" w:cs="Arial"/>
                <w:sz w:val="18"/>
                <w:szCs w:val="18"/>
              </w:rPr>
              <w:t xml:space="preserve">promocyjnych </w:t>
            </w:r>
            <w:r w:rsidR="00D23F0E" w:rsidRPr="00D23F0E">
              <w:rPr>
                <w:rFonts w:ascii="Cambria" w:hAnsi="Cambria" w:cs="Arial"/>
                <w:sz w:val="18"/>
                <w:szCs w:val="18"/>
              </w:rPr>
              <w:t>oraz  w okresie ostatnich 3 lat liczonych wstecz od dnia w którym upływa termin składania ofert była odpowiedzialna za koordynację</w:t>
            </w:r>
            <w:r w:rsidR="00D23F0E" w:rsidRPr="00D23F0E">
              <w:rPr>
                <w:rFonts w:ascii="Cambria" w:hAnsi="Cambria" w:cs="Arial"/>
                <w:b/>
                <w:sz w:val="18"/>
                <w:szCs w:val="18"/>
              </w:rPr>
              <w:t xml:space="preserve"> </w:t>
            </w:r>
            <w:r w:rsidR="00D23F0E" w:rsidRPr="00D23F0E">
              <w:rPr>
                <w:rFonts w:ascii="Cambria" w:hAnsi="Cambria" w:cs="Arial"/>
                <w:b/>
                <w:sz w:val="20"/>
                <w:szCs w:val="20"/>
                <w:u w:val="single"/>
              </w:rPr>
              <w:t>co najmniej 3 kampanii promocyjnych każda zrealizowana w ramach oddzielnej umowy.</w:t>
            </w:r>
          </w:p>
          <w:p w14:paraId="41039B23" w14:textId="77777777" w:rsidR="00CD1626" w:rsidRDefault="00CD1626" w:rsidP="00CD1626">
            <w:pPr>
              <w:pStyle w:val="Default"/>
              <w:ind w:left="144"/>
              <w:rPr>
                <w:rFonts w:ascii="Cambria" w:hAnsi="Cambria"/>
                <w:b/>
                <w:sz w:val="18"/>
                <w:szCs w:val="18"/>
              </w:rPr>
            </w:pPr>
          </w:p>
          <w:p w14:paraId="426368AE" w14:textId="7FB3EE96" w:rsidR="00CD1626" w:rsidRDefault="00D23F0E" w:rsidP="00CD1626">
            <w:pPr>
              <w:pStyle w:val="Default"/>
              <w:spacing w:line="276" w:lineRule="auto"/>
              <w:ind w:left="142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Powyższe  d</w:t>
            </w:r>
            <w:r w:rsidR="00CD1626" w:rsidRPr="00572AEA">
              <w:rPr>
                <w:rFonts w:ascii="Cambria" w:hAnsi="Cambria"/>
                <w:b/>
                <w:bCs/>
                <w:sz w:val="18"/>
                <w:szCs w:val="18"/>
              </w:rPr>
              <w:t xml:space="preserve">oświadczenie zostało nabyte 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przy realizacji następujący usług: </w:t>
            </w:r>
          </w:p>
          <w:p w14:paraId="3A8EDCF4" w14:textId="482C9402" w:rsidR="00D23F0E" w:rsidRDefault="00D23F0E" w:rsidP="00D23F0E">
            <w:pPr>
              <w:pStyle w:val="Default"/>
              <w:numPr>
                <w:ilvl w:val="0"/>
                <w:numId w:val="51"/>
              </w:numPr>
              <w:spacing w:line="276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Kampania nr 1: </w:t>
            </w:r>
            <w:r w:rsidRPr="00DB7E19">
              <w:rPr>
                <w:rFonts w:ascii="Cambria" w:hAnsi="Cambria"/>
                <w:bCs/>
                <w:sz w:val="18"/>
                <w:szCs w:val="18"/>
              </w:rPr>
              <w:t>Oświadczam, że</w:t>
            </w:r>
            <w:r w:rsidR="00DB7E19" w:rsidRPr="00D23F0E">
              <w:rPr>
                <w:rFonts w:ascii="Cambria" w:hAnsi="Cambria"/>
                <w:sz w:val="18"/>
                <w:szCs w:val="18"/>
              </w:rPr>
              <w:t xml:space="preserve"> w okresie ostatnich 3 lat liczonych wstecz od dnia w którym upływa termin składania ofert</w:t>
            </w:r>
            <w:r w:rsidR="00DB7E19">
              <w:rPr>
                <w:rFonts w:ascii="Cambria" w:hAnsi="Cambria"/>
                <w:sz w:val="18"/>
                <w:szCs w:val="18"/>
              </w:rPr>
              <w:t xml:space="preserve"> byłem/</w:t>
            </w:r>
            <w:proofErr w:type="spellStart"/>
            <w:r w:rsidR="00DB7E19">
              <w:rPr>
                <w:rFonts w:ascii="Cambria" w:hAnsi="Cambria"/>
                <w:sz w:val="18"/>
                <w:szCs w:val="18"/>
              </w:rPr>
              <w:t>am</w:t>
            </w:r>
            <w:proofErr w:type="spellEnd"/>
            <w:r w:rsidR="00DB7E19">
              <w:rPr>
                <w:rFonts w:ascii="Cambria" w:hAnsi="Cambria"/>
                <w:sz w:val="18"/>
                <w:szCs w:val="18"/>
              </w:rPr>
              <w:t xml:space="preserve"> odpowiedzialny/a za </w:t>
            </w:r>
            <w:r w:rsidR="00DB7E19" w:rsidRPr="00DB7E19">
              <w:rPr>
                <w:rFonts w:ascii="Cambria" w:hAnsi="Cambria"/>
                <w:b/>
                <w:sz w:val="18"/>
                <w:szCs w:val="18"/>
              </w:rPr>
              <w:t>koordynację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 kampani</w:t>
            </w:r>
            <w:r w:rsidR="00DB7E19">
              <w:rPr>
                <w:rFonts w:ascii="Cambria" w:hAnsi="Cambria"/>
                <w:b/>
                <w:bCs/>
                <w:sz w:val="18"/>
                <w:szCs w:val="18"/>
              </w:rPr>
              <w:t>i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 promocy</w:t>
            </w:r>
            <w:r w:rsidR="00DB7E19">
              <w:rPr>
                <w:rFonts w:ascii="Cambria" w:hAnsi="Cambria"/>
                <w:b/>
                <w:bCs/>
                <w:sz w:val="18"/>
                <w:szCs w:val="18"/>
              </w:rPr>
              <w:t>jnej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 </w:t>
            </w:r>
            <w:r w:rsidR="00DB7E19">
              <w:rPr>
                <w:rFonts w:ascii="Cambria" w:hAnsi="Cambri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>pod nazwą: ……………………. zleconą przez  Zamawiającego</w:t>
            </w:r>
            <w:r w:rsidR="00DB7E19">
              <w:rPr>
                <w:rFonts w:ascii="Cambria" w:hAnsi="Cambria"/>
                <w:b/>
                <w:bCs/>
                <w:sz w:val="18"/>
                <w:szCs w:val="18"/>
              </w:rPr>
              <w:t>: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 ……………………… którą zrealizowano w dniu ……………………………..</w:t>
            </w:r>
          </w:p>
          <w:p w14:paraId="6469BBFB" w14:textId="3A061562" w:rsidR="00DB7E19" w:rsidRDefault="00DB7E19" w:rsidP="00DB7E19">
            <w:pPr>
              <w:pStyle w:val="Default"/>
              <w:numPr>
                <w:ilvl w:val="0"/>
                <w:numId w:val="51"/>
              </w:numPr>
              <w:spacing w:line="276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Kampania nr 2: </w:t>
            </w:r>
            <w:r w:rsidRPr="00DB7E19">
              <w:rPr>
                <w:rFonts w:ascii="Cambria" w:hAnsi="Cambria"/>
                <w:bCs/>
                <w:sz w:val="18"/>
                <w:szCs w:val="18"/>
              </w:rPr>
              <w:t>Oświadczam, że</w:t>
            </w:r>
            <w:r w:rsidRPr="00D23F0E">
              <w:rPr>
                <w:rFonts w:ascii="Cambria" w:hAnsi="Cambria"/>
                <w:sz w:val="18"/>
                <w:szCs w:val="18"/>
              </w:rPr>
              <w:t xml:space="preserve"> w okresie ostatnich 3 lat liczonych wstecz od dnia w którym upływa termin składania ofert</w:t>
            </w:r>
            <w:r>
              <w:rPr>
                <w:rFonts w:ascii="Cambria" w:hAnsi="Cambria"/>
                <w:sz w:val="18"/>
                <w:szCs w:val="18"/>
              </w:rPr>
              <w:t xml:space="preserve"> byłem/</w:t>
            </w:r>
            <w:proofErr w:type="spellStart"/>
            <w:r>
              <w:rPr>
                <w:rFonts w:ascii="Cambria" w:hAnsi="Cambria"/>
                <w:sz w:val="18"/>
                <w:szCs w:val="18"/>
              </w:rPr>
              <w:t>am</w:t>
            </w:r>
            <w:proofErr w:type="spellEnd"/>
            <w:r>
              <w:rPr>
                <w:rFonts w:ascii="Cambria" w:hAnsi="Cambria"/>
                <w:sz w:val="18"/>
                <w:szCs w:val="18"/>
              </w:rPr>
              <w:t xml:space="preserve"> </w:t>
            </w:r>
            <w:r>
              <w:rPr>
                <w:rFonts w:ascii="Cambria" w:hAnsi="Cambria"/>
                <w:sz w:val="18"/>
                <w:szCs w:val="18"/>
              </w:rPr>
              <w:lastRenderedPageBreak/>
              <w:t xml:space="preserve">odpowiedzialny/a za </w:t>
            </w:r>
            <w:r w:rsidRPr="00DB7E19">
              <w:rPr>
                <w:rFonts w:ascii="Cambria" w:hAnsi="Cambria"/>
                <w:b/>
                <w:sz w:val="18"/>
                <w:szCs w:val="18"/>
              </w:rPr>
              <w:t>koordynację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 kampanii promocyjnej  pod nazwą: ……………………. zleconą przez  Zamawiającego: ……………………… którą zrealizowano w dniu ……………………………..</w:t>
            </w:r>
          </w:p>
          <w:p w14:paraId="475D8232" w14:textId="3F1B60FC" w:rsidR="00DB7E19" w:rsidRDefault="00DB7E19" w:rsidP="00DB7E19">
            <w:pPr>
              <w:pStyle w:val="Default"/>
              <w:numPr>
                <w:ilvl w:val="0"/>
                <w:numId w:val="51"/>
              </w:numPr>
              <w:spacing w:line="276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Kampania nr 3: </w:t>
            </w:r>
            <w:r w:rsidRPr="00DB7E19">
              <w:rPr>
                <w:rFonts w:ascii="Cambria" w:hAnsi="Cambria"/>
                <w:bCs/>
                <w:sz w:val="18"/>
                <w:szCs w:val="18"/>
              </w:rPr>
              <w:t>Oświadczam, że</w:t>
            </w:r>
            <w:r w:rsidRPr="00D23F0E">
              <w:rPr>
                <w:rFonts w:ascii="Cambria" w:hAnsi="Cambria"/>
                <w:sz w:val="18"/>
                <w:szCs w:val="18"/>
              </w:rPr>
              <w:t xml:space="preserve"> w okresie ostatnich 3 lat liczonych wstecz od dnia w którym upływa termin składania ofert</w:t>
            </w:r>
            <w:r>
              <w:rPr>
                <w:rFonts w:ascii="Cambria" w:hAnsi="Cambria"/>
                <w:sz w:val="18"/>
                <w:szCs w:val="18"/>
              </w:rPr>
              <w:t xml:space="preserve"> byłem/</w:t>
            </w:r>
            <w:proofErr w:type="spellStart"/>
            <w:r>
              <w:rPr>
                <w:rFonts w:ascii="Cambria" w:hAnsi="Cambria"/>
                <w:sz w:val="18"/>
                <w:szCs w:val="18"/>
              </w:rPr>
              <w:t>am</w:t>
            </w:r>
            <w:proofErr w:type="spellEnd"/>
            <w:r>
              <w:rPr>
                <w:rFonts w:ascii="Cambria" w:hAnsi="Cambria"/>
                <w:sz w:val="18"/>
                <w:szCs w:val="18"/>
              </w:rPr>
              <w:t xml:space="preserve"> odpowiedzialny/a za </w:t>
            </w:r>
            <w:r w:rsidRPr="00DB7E19">
              <w:rPr>
                <w:rFonts w:ascii="Cambria" w:hAnsi="Cambria"/>
                <w:b/>
                <w:sz w:val="18"/>
                <w:szCs w:val="18"/>
              </w:rPr>
              <w:t>koordynację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 kampanii promocyjnej  pod nazwą: ……………………. zleconą przez  Zamawiającego: ……………………… którą zrealizowano w dniu ……………………………..</w:t>
            </w:r>
          </w:p>
          <w:p w14:paraId="69589539" w14:textId="62E3085C" w:rsidR="00DB7E19" w:rsidRDefault="00DB7E19" w:rsidP="00DB7E19">
            <w:pPr>
              <w:pStyle w:val="Default"/>
              <w:numPr>
                <w:ilvl w:val="0"/>
                <w:numId w:val="51"/>
              </w:numPr>
              <w:spacing w:line="276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Kampania nr 4: </w:t>
            </w:r>
            <w:r w:rsidRPr="00DB7E19">
              <w:rPr>
                <w:rFonts w:ascii="Cambria" w:hAnsi="Cambria"/>
                <w:bCs/>
                <w:sz w:val="18"/>
                <w:szCs w:val="18"/>
              </w:rPr>
              <w:t>Oświadczam, że</w:t>
            </w:r>
            <w:r w:rsidRPr="00D23F0E">
              <w:rPr>
                <w:rFonts w:ascii="Cambria" w:hAnsi="Cambria"/>
                <w:sz w:val="18"/>
                <w:szCs w:val="18"/>
              </w:rPr>
              <w:t xml:space="preserve"> w okresie ostatnich 3 lat liczonych wstecz od dnia w którym upływa termin składania ofert</w:t>
            </w:r>
            <w:r>
              <w:rPr>
                <w:rFonts w:ascii="Cambria" w:hAnsi="Cambria"/>
                <w:sz w:val="18"/>
                <w:szCs w:val="18"/>
              </w:rPr>
              <w:t xml:space="preserve"> byłem/</w:t>
            </w:r>
            <w:proofErr w:type="spellStart"/>
            <w:r>
              <w:rPr>
                <w:rFonts w:ascii="Cambria" w:hAnsi="Cambria"/>
                <w:sz w:val="18"/>
                <w:szCs w:val="18"/>
              </w:rPr>
              <w:t>am</w:t>
            </w:r>
            <w:proofErr w:type="spellEnd"/>
            <w:r>
              <w:rPr>
                <w:rFonts w:ascii="Cambria" w:hAnsi="Cambria"/>
                <w:sz w:val="18"/>
                <w:szCs w:val="18"/>
              </w:rPr>
              <w:t xml:space="preserve"> odpowiedzialny/a za </w:t>
            </w:r>
            <w:r w:rsidRPr="00DB7E19">
              <w:rPr>
                <w:rFonts w:ascii="Cambria" w:hAnsi="Cambria"/>
                <w:b/>
                <w:sz w:val="18"/>
                <w:szCs w:val="18"/>
              </w:rPr>
              <w:t>koordynację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 kampanii promocyjnej  pod nazwą: ……………………. zleconą przez  Zamawiającego: ……………………… którą zrealizowano w dniu ……………………………..</w:t>
            </w:r>
          </w:p>
          <w:p w14:paraId="40D54C2B" w14:textId="67BF3ADF" w:rsidR="00CD1626" w:rsidRPr="00486B3A" w:rsidRDefault="00DB7E19" w:rsidP="00486B3A">
            <w:pPr>
              <w:pStyle w:val="Default"/>
              <w:numPr>
                <w:ilvl w:val="0"/>
                <w:numId w:val="51"/>
              </w:numPr>
              <w:spacing w:line="276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Kampania nr 5: </w:t>
            </w:r>
            <w:r w:rsidRPr="00DB7E19">
              <w:rPr>
                <w:rFonts w:ascii="Cambria" w:hAnsi="Cambria"/>
                <w:bCs/>
                <w:sz w:val="18"/>
                <w:szCs w:val="18"/>
              </w:rPr>
              <w:t>Oświadczam, że</w:t>
            </w:r>
            <w:r w:rsidRPr="00D23F0E">
              <w:rPr>
                <w:rFonts w:ascii="Cambria" w:hAnsi="Cambria"/>
                <w:sz w:val="18"/>
                <w:szCs w:val="18"/>
              </w:rPr>
              <w:t xml:space="preserve"> w okresie ostatnich 3 lat liczonych wstecz od dnia w którym upływa termin składania ofert</w:t>
            </w:r>
            <w:r>
              <w:rPr>
                <w:rFonts w:ascii="Cambria" w:hAnsi="Cambria"/>
                <w:sz w:val="18"/>
                <w:szCs w:val="18"/>
              </w:rPr>
              <w:t xml:space="preserve"> byłem/</w:t>
            </w:r>
            <w:proofErr w:type="spellStart"/>
            <w:r>
              <w:rPr>
                <w:rFonts w:ascii="Cambria" w:hAnsi="Cambria"/>
                <w:sz w:val="18"/>
                <w:szCs w:val="18"/>
              </w:rPr>
              <w:t>am</w:t>
            </w:r>
            <w:proofErr w:type="spellEnd"/>
            <w:r>
              <w:rPr>
                <w:rFonts w:ascii="Cambria" w:hAnsi="Cambria"/>
                <w:sz w:val="18"/>
                <w:szCs w:val="18"/>
              </w:rPr>
              <w:t xml:space="preserve"> odpowiedzialny/a za </w:t>
            </w:r>
            <w:r w:rsidRPr="00DB7E19">
              <w:rPr>
                <w:rFonts w:ascii="Cambria" w:hAnsi="Cambria"/>
                <w:b/>
                <w:sz w:val="18"/>
                <w:szCs w:val="18"/>
              </w:rPr>
              <w:t>koordynację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 kampanii promocyjnej  pod nazwą: ……………………. zleconą przez  Zamawiającego: ……………………… którą zrealizowano w dniu ……………………………..</w:t>
            </w:r>
            <w:bookmarkStart w:id="1" w:name="_GoBack"/>
            <w:bookmarkEnd w:id="1"/>
          </w:p>
        </w:tc>
        <w:tc>
          <w:tcPr>
            <w:tcW w:w="29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51D7E4B0" w14:textId="77777777" w:rsidR="00CD1626" w:rsidRPr="00940ADF" w:rsidRDefault="00CD1626" w:rsidP="00CD1626">
            <w:pPr>
              <w:pStyle w:val="Default"/>
              <w:ind w:left="142"/>
              <w:jc w:val="center"/>
              <w:rPr>
                <w:rFonts w:ascii="Cambria" w:hAnsi="Cambria"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lastRenderedPageBreak/>
              <w:t>Własne / oddane do dyspozycji*</w:t>
            </w:r>
          </w:p>
        </w:tc>
      </w:tr>
    </w:tbl>
    <w:p w14:paraId="0014E581" w14:textId="0ECDFEB9" w:rsidR="0032655D" w:rsidRPr="00940ADF" w:rsidRDefault="0032655D" w:rsidP="00F102C3">
      <w:pPr>
        <w:pStyle w:val="default0"/>
        <w:spacing w:before="120" w:beforeAutospacing="0" w:after="120" w:afterAutospacing="0"/>
        <w:ind w:right="-32"/>
        <w:jc w:val="both"/>
        <w:rPr>
          <w:rFonts w:ascii="Cambria" w:hAnsi="Cambria" w:cs="Arial"/>
          <w:sz w:val="18"/>
          <w:szCs w:val="18"/>
        </w:rPr>
      </w:pPr>
      <w:r w:rsidRPr="00DB7E19">
        <w:rPr>
          <w:rFonts w:ascii="Cambria" w:hAnsi="Cambria" w:cs="Arial"/>
          <w:b/>
          <w:bCs/>
          <w:sz w:val="18"/>
          <w:szCs w:val="18"/>
        </w:rPr>
        <w:t xml:space="preserve">Uwaga! </w:t>
      </w:r>
      <w:r w:rsidRPr="00DB7E19">
        <w:rPr>
          <w:rFonts w:ascii="Cambria" w:hAnsi="Cambria" w:cs="Arial"/>
          <w:sz w:val="18"/>
          <w:szCs w:val="18"/>
        </w:rPr>
        <w:t xml:space="preserve">oświadczam(my), </w:t>
      </w:r>
      <w:r w:rsidRPr="00DB7E19">
        <w:rPr>
          <w:rFonts w:ascii="Cambria" w:hAnsi="Cambria" w:cs="Arial"/>
          <w:b/>
          <w:bCs/>
          <w:sz w:val="18"/>
          <w:szCs w:val="18"/>
        </w:rPr>
        <w:t>że osoba wskazana</w:t>
      </w:r>
      <w:r w:rsidRPr="00DB7E19">
        <w:rPr>
          <w:rFonts w:ascii="Cambria" w:hAnsi="Cambria" w:cs="Arial"/>
          <w:sz w:val="18"/>
          <w:szCs w:val="18"/>
        </w:rPr>
        <w:t>, będzie uczestniczyć w wykonywaniu zamówienia i posiada</w:t>
      </w:r>
      <w:r w:rsidR="00807BBB" w:rsidRPr="00DB7E19">
        <w:rPr>
          <w:rFonts w:ascii="Cambria" w:hAnsi="Cambria" w:cs="Arial"/>
          <w:sz w:val="18"/>
          <w:szCs w:val="18"/>
        </w:rPr>
        <w:t xml:space="preserve"> </w:t>
      </w:r>
      <w:r w:rsidRPr="00DB7E19">
        <w:rPr>
          <w:rFonts w:ascii="Cambria" w:hAnsi="Cambria" w:cs="Arial"/>
          <w:sz w:val="18"/>
          <w:szCs w:val="18"/>
        </w:rPr>
        <w:t xml:space="preserve"> </w:t>
      </w:r>
      <w:r w:rsidR="00807BBB" w:rsidRPr="00DB7E19">
        <w:rPr>
          <w:rFonts w:ascii="Cambria" w:hAnsi="Cambria" w:cs="Arial"/>
          <w:sz w:val="18"/>
          <w:szCs w:val="18"/>
        </w:rPr>
        <w:t xml:space="preserve">niezbędne wykształcenie oraz </w:t>
      </w:r>
      <w:r w:rsidRPr="00DB7E19">
        <w:rPr>
          <w:rFonts w:ascii="Cambria" w:hAnsi="Cambria" w:cs="Arial"/>
          <w:sz w:val="18"/>
          <w:szCs w:val="18"/>
        </w:rPr>
        <w:t xml:space="preserve">uprawnienia </w:t>
      </w:r>
      <w:r w:rsidR="00807BBB" w:rsidRPr="00DB7E19">
        <w:rPr>
          <w:rFonts w:ascii="Cambria" w:hAnsi="Cambria" w:cs="Arial"/>
          <w:sz w:val="18"/>
          <w:szCs w:val="18"/>
        </w:rPr>
        <w:t xml:space="preserve">do wykonania przedmiotu zamówienia, </w:t>
      </w:r>
      <w:r w:rsidRPr="00DB7E19">
        <w:rPr>
          <w:rFonts w:ascii="Cambria" w:hAnsi="Cambria" w:cs="Arial"/>
          <w:sz w:val="18"/>
          <w:szCs w:val="18"/>
        </w:rPr>
        <w:t>wymaga</w:t>
      </w:r>
      <w:r w:rsidR="00F102C3" w:rsidRPr="00DB7E19">
        <w:rPr>
          <w:rFonts w:ascii="Cambria" w:hAnsi="Cambria" w:cs="Arial"/>
          <w:sz w:val="18"/>
          <w:szCs w:val="18"/>
        </w:rPr>
        <w:t>ne w postawionym warunku w SWZ</w:t>
      </w:r>
      <w:r w:rsidR="00DB7E19" w:rsidRPr="00DB7E19">
        <w:rPr>
          <w:rFonts w:ascii="Cambria" w:hAnsi="Cambria" w:cs="Arial"/>
          <w:sz w:val="18"/>
          <w:szCs w:val="18"/>
        </w:rPr>
        <w:t xml:space="preserve">. </w:t>
      </w:r>
    </w:p>
    <w:p w14:paraId="3CB53299" w14:textId="77777777" w:rsidR="0021284A" w:rsidRPr="00905E0F" w:rsidRDefault="0032655D" w:rsidP="00905E0F">
      <w:pPr>
        <w:pStyle w:val="Default"/>
        <w:rPr>
          <w:rFonts w:ascii="Cambria" w:hAnsi="Cambria"/>
          <w:color w:val="auto"/>
          <w:sz w:val="16"/>
          <w:szCs w:val="16"/>
        </w:rPr>
      </w:pPr>
      <w:r w:rsidRPr="00905E0F">
        <w:rPr>
          <w:rFonts w:ascii="Cambria" w:hAnsi="Cambria"/>
          <w:sz w:val="16"/>
          <w:szCs w:val="16"/>
        </w:rPr>
        <w:t xml:space="preserve">* niepotrzebne skreślić ( jeżeli wykonawca pozostaje w stosunku umowy </w:t>
      </w:r>
      <w:proofErr w:type="spellStart"/>
      <w:r w:rsidRPr="00905E0F">
        <w:rPr>
          <w:rFonts w:ascii="Cambria" w:hAnsi="Cambria"/>
          <w:sz w:val="16"/>
          <w:szCs w:val="16"/>
        </w:rPr>
        <w:t>cywilno</w:t>
      </w:r>
      <w:proofErr w:type="spellEnd"/>
      <w:r w:rsidRPr="00905E0F">
        <w:rPr>
          <w:rFonts w:ascii="Cambria" w:hAnsi="Cambria"/>
          <w:sz w:val="16"/>
          <w:szCs w:val="16"/>
        </w:rPr>
        <w:t xml:space="preserve"> prawnej pozostawiamy własne)</w:t>
      </w:r>
    </w:p>
    <w:sectPr w:rsidR="0021284A" w:rsidRPr="00905E0F" w:rsidSect="00643464">
      <w:headerReference w:type="default" r:id="rId7"/>
      <w:footerReference w:type="even" r:id="rId8"/>
      <w:footerReference w:type="default" r:id="rId9"/>
      <w:pgSz w:w="16838" w:h="11906" w:orient="landscape"/>
      <w:pgMar w:top="567" w:right="1418" w:bottom="1135" w:left="1418" w:header="597" w:footer="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BDE5D8" w14:textId="77777777" w:rsidR="00BC2239" w:rsidRDefault="00BC2239">
      <w:r>
        <w:separator/>
      </w:r>
    </w:p>
  </w:endnote>
  <w:endnote w:type="continuationSeparator" w:id="0">
    <w:p w14:paraId="7395D4AD" w14:textId="77777777" w:rsidR="00BC2239" w:rsidRDefault="00BC2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1" w:usb1="00000000" w:usb2="00000000" w:usb3="00000000" w:csb0="000000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9F8F08" w14:textId="77777777" w:rsidR="00FA5362" w:rsidRDefault="00FA5362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E3EE10B" w14:textId="77777777" w:rsidR="00FA5362" w:rsidRDefault="00FA5362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687720" w14:textId="77777777" w:rsidR="00FA5362" w:rsidRDefault="00FA5362" w:rsidP="00D33FBF">
    <w:pPr>
      <w:tabs>
        <w:tab w:val="left" w:pos="8647"/>
      </w:tabs>
      <w:spacing w:before="120"/>
      <w:ind w:left="8647"/>
      <w:jc w:val="center"/>
      <w:rPr>
        <w:rFonts w:ascii="Cambria" w:hAnsi="Cambria" w:cs="Arial"/>
        <w:sz w:val="20"/>
        <w:szCs w:val="20"/>
      </w:rPr>
    </w:pPr>
  </w:p>
  <w:p w14:paraId="5FAED393" w14:textId="22ED2125" w:rsidR="00A66B1C" w:rsidRDefault="00872E3B" w:rsidP="00872E3B">
    <w:pPr>
      <w:spacing w:line="360" w:lineRule="auto"/>
      <w:ind w:left="1049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 xml:space="preserve">Dokument musi być podpisany kwalifikowanym podpisem elektronicznym </w:t>
    </w:r>
  </w:p>
  <w:p w14:paraId="50F79D25" w14:textId="77777777" w:rsidR="00FA5362" w:rsidRPr="00D33FBF" w:rsidRDefault="00FA5362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687153" w14:textId="77777777" w:rsidR="00BC2239" w:rsidRDefault="00BC2239">
      <w:r>
        <w:separator/>
      </w:r>
    </w:p>
  </w:footnote>
  <w:footnote w:type="continuationSeparator" w:id="0">
    <w:p w14:paraId="332A8582" w14:textId="77777777" w:rsidR="00BC2239" w:rsidRDefault="00BC2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A63584" w14:textId="77CE009D" w:rsidR="00060614" w:rsidRDefault="00060614" w:rsidP="00060614">
    <w:pPr>
      <w:pStyle w:val="Nagwek"/>
      <w:rPr>
        <w:rFonts w:ascii="Cambria" w:hAnsi="Cambria" w:cs="Arial"/>
        <w:sz w:val="20"/>
        <w:szCs w:val="20"/>
      </w:rPr>
    </w:pPr>
    <w:r>
      <w:rPr>
        <w:rFonts w:ascii="Cambria" w:hAnsi="Cambria" w:cs="Arial"/>
        <w:noProof/>
        <w:sz w:val="20"/>
        <w:szCs w:val="20"/>
      </w:rPr>
      <w:drawing>
        <wp:inline distT="0" distB="0" distL="0" distR="0" wp14:anchorId="11D2D8D5" wp14:editId="2F4EA99F">
          <wp:extent cx="5761990" cy="828675"/>
          <wp:effectExtent l="0" t="0" r="0" b="952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828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C5FFCDF" w14:textId="77777777" w:rsidR="00060614" w:rsidRDefault="00060614" w:rsidP="00060614">
    <w:pPr>
      <w:pStyle w:val="Nagwek"/>
      <w:rPr>
        <w:rFonts w:ascii="Cambria" w:hAnsi="Cambria" w:cs="Arial"/>
        <w:b/>
        <w:sz w:val="20"/>
        <w:szCs w:val="20"/>
      </w:rPr>
    </w:pPr>
  </w:p>
  <w:p w14:paraId="2974AA7D" w14:textId="77777777" w:rsidR="00060614" w:rsidRPr="00457712" w:rsidRDefault="00060614" w:rsidP="00060614">
    <w:pPr>
      <w:pStyle w:val="Nagwek"/>
      <w:rPr>
        <w:b/>
      </w:rPr>
    </w:pPr>
    <w:r w:rsidRPr="0071684C">
      <w:rPr>
        <w:rFonts w:ascii="Cambria" w:hAnsi="Cambria" w:cs="Arial"/>
        <w:b/>
        <w:sz w:val="20"/>
        <w:szCs w:val="20"/>
      </w:rPr>
      <w:t xml:space="preserve">Numer </w:t>
    </w:r>
    <w:r w:rsidRPr="0071684C">
      <w:rPr>
        <w:rFonts w:ascii="Cambria" w:hAnsi="Cambria" w:cs="Arial"/>
        <w:b/>
        <w:sz w:val="20"/>
        <w:szCs w:val="20"/>
        <w:lang w:val="pl-PL"/>
      </w:rPr>
      <w:t>referencyjny</w:t>
    </w:r>
    <w:r w:rsidRPr="0071684C">
      <w:rPr>
        <w:rFonts w:ascii="Cambria" w:hAnsi="Cambria" w:cs="Arial"/>
        <w:b/>
        <w:sz w:val="20"/>
        <w:szCs w:val="20"/>
      </w:rPr>
      <w:t>:</w:t>
    </w:r>
    <w:r w:rsidRPr="0071684C">
      <w:rPr>
        <w:rFonts w:ascii="Cambria" w:hAnsi="Cambria"/>
        <w:b/>
        <w:sz w:val="20"/>
        <w:szCs w:val="20"/>
      </w:rPr>
      <w:t xml:space="preserve"> </w:t>
    </w:r>
    <w:r>
      <w:rPr>
        <w:rFonts w:ascii="Cambria" w:hAnsi="Cambria"/>
        <w:b/>
        <w:sz w:val="20"/>
        <w:szCs w:val="20"/>
        <w:lang w:val="pl-PL"/>
      </w:rPr>
      <w:t>AIB.261.2.24.2025</w:t>
    </w:r>
  </w:p>
  <w:p w14:paraId="00106A14" w14:textId="77777777" w:rsidR="00192A16" w:rsidRPr="0019008E" w:rsidRDefault="00192A16" w:rsidP="001900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 w15:restartNumberingAfterBreak="0">
    <w:nsid w:val="14FF1D27"/>
    <w:multiLevelType w:val="hybridMultilevel"/>
    <w:tmpl w:val="1AD26A36"/>
    <w:lvl w:ilvl="0" w:tplc="F8569856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4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0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1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2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3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2C197486"/>
    <w:multiLevelType w:val="hybridMultilevel"/>
    <w:tmpl w:val="F8C0626E"/>
    <w:lvl w:ilvl="0" w:tplc="9266FD0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E813F7C"/>
    <w:multiLevelType w:val="hybridMultilevel"/>
    <w:tmpl w:val="974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9" w15:restartNumberingAfterBreak="0">
    <w:nsid w:val="39FA72C2"/>
    <w:multiLevelType w:val="hybridMultilevel"/>
    <w:tmpl w:val="912E0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A7F6B6C"/>
    <w:multiLevelType w:val="hybridMultilevel"/>
    <w:tmpl w:val="2E04BC2C"/>
    <w:lvl w:ilvl="0" w:tplc="F8569856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84BEDEFA">
      <w:start w:val="5"/>
      <w:numFmt w:val="bullet"/>
      <w:lvlText w:val=""/>
      <w:lvlJc w:val="left"/>
      <w:pPr>
        <w:ind w:left="3425" w:hanging="360"/>
      </w:pPr>
      <w:rPr>
        <w:rFonts w:ascii="Symbol" w:eastAsia="Times New Roman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2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3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4" w15:restartNumberingAfterBreak="0">
    <w:nsid w:val="43D178EF"/>
    <w:multiLevelType w:val="hybridMultilevel"/>
    <w:tmpl w:val="3FC00A54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5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7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9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40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41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8947BC9"/>
    <w:multiLevelType w:val="multilevel"/>
    <w:tmpl w:val="B6682982"/>
    <w:styleLink w:val="WW8Num13"/>
    <w:lvl w:ilvl="0">
      <w:start w:val="1"/>
      <w:numFmt w:val="decimal"/>
      <w:lvlText w:val="%1)"/>
      <w:lvlJc w:val="left"/>
      <w:rPr>
        <w:rFonts w:ascii="Cambria" w:eastAsia="Times New Roman" w:hAnsi="Cambria" w:cs="Arial"/>
        <w:b w:val="0"/>
        <w:i w:val="0"/>
        <w:color w:val="000000"/>
        <w:sz w:val="16"/>
        <w:szCs w:val="18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43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4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6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8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9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51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2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3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4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6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7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9"/>
  </w:num>
  <w:num w:numId="2">
    <w:abstractNumId w:val="45"/>
  </w:num>
  <w:num w:numId="3">
    <w:abstractNumId w:val="32"/>
  </w:num>
  <w:num w:numId="4">
    <w:abstractNumId w:val="27"/>
  </w:num>
  <w:num w:numId="5">
    <w:abstractNumId w:val="19"/>
  </w:num>
  <w:num w:numId="6">
    <w:abstractNumId w:val="36"/>
  </w:num>
  <w:num w:numId="7">
    <w:abstractNumId w:val="40"/>
  </w:num>
  <w:num w:numId="8">
    <w:abstractNumId w:val="23"/>
  </w:num>
  <w:num w:numId="9">
    <w:abstractNumId w:val="52"/>
  </w:num>
  <w:num w:numId="10">
    <w:abstractNumId w:val="57"/>
  </w:num>
  <w:num w:numId="11">
    <w:abstractNumId w:val="20"/>
  </w:num>
  <w:num w:numId="12">
    <w:abstractNumId w:val="55"/>
  </w:num>
  <w:num w:numId="13">
    <w:abstractNumId w:val="56"/>
  </w:num>
  <w:num w:numId="14">
    <w:abstractNumId w:val="12"/>
  </w:num>
  <w:num w:numId="15">
    <w:abstractNumId w:val="28"/>
  </w:num>
  <w:num w:numId="16">
    <w:abstractNumId w:val="35"/>
  </w:num>
  <w:num w:numId="17">
    <w:abstractNumId w:val="51"/>
  </w:num>
  <w:num w:numId="18">
    <w:abstractNumId w:val="22"/>
  </w:num>
  <w:num w:numId="19">
    <w:abstractNumId w:val="14"/>
  </w:num>
  <w:num w:numId="20">
    <w:abstractNumId w:val="17"/>
  </w:num>
  <w:num w:numId="21">
    <w:abstractNumId w:val="46"/>
  </w:num>
  <w:num w:numId="22">
    <w:abstractNumId w:val="18"/>
  </w:num>
  <w:num w:numId="23">
    <w:abstractNumId w:val="50"/>
  </w:num>
  <w:num w:numId="24">
    <w:abstractNumId w:val="48"/>
  </w:num>
  <w:num w:numId="25">
    <w:abstractNumId w:val="21"/>
  </w:num>
  <w:num w:numId="26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3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8"/>
  </w:num>
  <w:num w:numId="30">
    <w:abstractNumId w:val="2"/>
  </w:num>
  <w:num w:numId="31">
    <w:abstractNumId w:val="44"/>
  </w:num>
  <w:num w:numId="32">
    <w:abstractNumId w:val="10"/>
  </w:num>
  <w:num w:numId="33">
    <w:abstractNumId w:val="30"/>
  </w:num>
  <w:num w:numId="34">
    <w:abstractNumId w:val="47"/>
  </w:num>
  <w:num w:numId="35">
    <w:abstractNumId w:val="16"/>
  </w:num>
  <w:num w:numId="36">
    <w:abstractNumId w:val="54"/>
  </w:num>
  <w:num w:numId="37">
    <w:abstractNumId w:val="15"/>
  </w:num>
  <w:num w:numId="38">
    <w:abstractNumId w:val="9"/>
  </w:num>
  <w:num w:numId="39">
    <w:abstractNumId w:val="25"/>
  </w:num>
  <w:num w:numId="40">
    <w:abstractNumId w:val="41"/>
  </w:num>
  <w:num w:numId="41">
    <w:abstractNumId w:val="37"/>
  </w:num>
  <w:num w:numId="42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9"/>
  </w:num>
  <w:num w:numId="44">
    <w:abstractNumId w:val="26"/>
  </w:num>
  <w:num w:numId="45">
    <w:abstractNumId w:val="13"/>
  </w:num>
  <w:num w:numId="46">
    <w:abstractNumId w:val="31"/>
  </w:num>
  <w:num w:numId="47">
    <w:abstractNumId w:val="42"/>
    <w:lvlOverride w:ilvl="0">
      <w:lvl w:ilvl="0">
        <w:start w:val="1"/>
        <w:numFmt w:val="decimal"/>
        <w:lvlText w:val="%1)"/>
        <w:lvlJc w:val="left"/>
        <w:rPr>
          <w:rFonts w:ascii="Cambria Math" w:eastAsia="Times New Roman" w:hAnsi="Cambria Math" w:cs="Arial"/>
          <w:b w:val="0"/>
          <w:i w:val="0"/>
          <w:color w:val="000000"/>
          <w:sz w:val="20"/>
          <w:szCs w:val="20"/>
        </w:rPr>
      </w:lvl>
    </w:lvlOverride>
  </w:num>
  <w:num w:numId="48">
    <w:abstractNumId w:val="34"/>
  </w:num>
  <w:num w:numId="49">
    <w:abstractNumId w:val="11"/>
  </w:num>
  <w:num w:numId="50">
    <w:abstractNumId w:val="42"/>
  </w:num>
  <w:num w:numId="51">
    <w:abstractNumId w:val="24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932"/>
    <w:rsid w:val="0000347E"/>
    <w:rsid w:val="00005154"/>
    <w:rsid w:val="000065EB"/>
    <w:rsid w:val="000066DD"/>
    <w:rsid w:val="00006898"/>
    <w:rsid w:val="00006D71"/>
    <w:rsid w:val="00007E0C"/>
    <w:rsid w:val="00013951"/>
    <w:rsid w:val="000179C9"/>
    <w:rsid w:val="00020A3B"/>
    <w:rsid w:val="00022964"/>
    <w:rsid w:val="000231AC"/>
    <w:rsid w:val="000239D4"/>
    <w:rsid w:val="00023F47"/>
    <w:rsid w:val="00025659"/>
    <w:rsid w:val="00026E3B"/>
    <w:rsid w:val="00027CE9"/>
    <w:rsid w:val="00033E37"/>
    <w:rsid w:val="0003703F"/>
    <w:rsid w:val="000379F7"/>
    <w:rsid w:val="00037B65"/>
    <w:rsid w:val="00041617"/>
    <w:rsid w:val="00042263"/>
    <w:rsid w:val="00042B17"/>
    <w:rsid w:val="0004338D"/>
    <w:rsid w:val="00044B6B"/>
    <w:rsid w:val="00047EF2"/>
    <w:rsid w:val="00053AC2"/>
    <w:rsid w:val="00054BF5"/>
    <w:rsid w:val="00055851"/>
    <w:rsid w:val="00060614"/>
    <w:rsid w:val="00061F88"/>
    <w:rsid w:val="00063849"/>
    <w:rsid w:val="00066926"/>
    <w:rsid w:val="000675E7"/>
    <w:rsid w:val="00070743"/>
    <w:rsid w:val="000726CE"/>
    <w:rsid w:val="00075847"/>
    <w:rsid w:val="00080D85"/>
    <w:rsid w:val="00081A64"/>
    <w:rsid w:val="00084151"/>
    <w:rsid w:val="000858B3"/>
    <w:rsid w:val="00090A82"/>
    <w:rsid w:val="00091FCF"/>
    <w:rsid w:val="000970DD"/>
    <w:rsid w:val="000A0528"/>
    <w:rsid w:val="000A1940"/>
    <w:rsid w:val="000A1981"/>
    <w:rsid w:val="000A27ED"/>
    <w:rsid w:val="000A3BB7"/>
    <w:rsid w:val="000A660B"/>
    <w:rsid w:val="000A72B3"/>
    <w:rsid w:val="000A7721"/>
    <w:rsid w:val="000B0B94"/>
    <w:rsid w:val="000B0FF6"/>
    <w:rsid w:val="000B2EE7"/>
    <w:rsid w:val="000B37AC"/>
    <w:rsid w:val="000C152C"/>
    <w:rsid w:val="000C1FE3"/>
    <w:rsid w:val="000C2E16"/>
    <w:rsid w:val="000C3646"/>
    <w:rsid w:val="000D40FD"/>
    <w:rsid w:val="000E05B9"/>
    <w:rsid w:val="000E4E2A"/>
    <w:rsid w:val="000E7F53"/>
    <w:rsid w:val="000F094E"/>
    <w:rsid w:val="0010294D"/>
    <w:rsid w:val="00102A85"/>
    <w:rsid w:val="00102C0C"/>
    <w:rsid w:val="00103084"/>
    <w:rsid w:val="00103155"/>
    <w:rsid w:val="001054D9"/>
    <w:rsid w:val="00114AAA"/>
    <w:rsid w:val="00114EE9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610"/>
    <w:rsid w:val="0014366A"/>
    <w:rsid w:val="00145F79"/>
    <w:rsid w:val="0014707D"/>
    <w:rsid w:val="00153D99"/>
    <w:rsid w:val="001568FB"/>
    <w:rsid w:val="00157704"/>
    <w:rsid w:val="0016212F"/>
    <w:rsid w:val="00162505"/>
    <w:rsid w:val="00162560"/>
    <w:rsid w:val="00163252"/>
    <w:rsid w:val="00164F38"/>
    <w:rsid w:val="00165D29"/>
    <w:rsid w:val="001720B9"/>
    <w:rsid w:val="0017416A"/>
    <w:rsid w:val="00174344"/>
    <w:rsid w:val="00176E50"/>
    <w:rsid w:val="001816EE"/>
    <w:rsid w:val="001866AD"/>
    <w:rsid w:val="0019008E"/>
    <w:rsid w:val="00191FF7"/>
    <w:rsid w:val="00192A16"/>
    <w:rsid w:val="00192C7B"/>
    <w:rsid w:val="00194CF3"/>
    <w:rsid w:val="00195856"/>
    <w:rsid w:val="00197122"/>
    <w:rsid w:val="001979DB"/>
    <w:rsid w:val="001A4623"/>
    <w:rsid w:val="001A4C70"/>
    <w:rsid w:val="001A5611"/>
    <w:rsid w:val="001A7799"/>
    <w:rsid w:val="001B000A"/>
    <w:rsid w:val="001B3135"/>
    <w:rsid w:val="001B3D41"/>
    <w:rsid w:val="001B59ED"/>
    <w:rsid w:val="001B65FF"/>
    <w:rsid w:val="001C12C8"/>
    <w:rsid w:val="001C256F"/>
    <w:rsid w:val="001C3109"/>
    <w:rsid w:val="001C33AC"/>
    <w:rsid w:val="001C3C1E"/>
    <w:rsid w:val="001C4E52"/>
    <w:rsid w:val="001C67DA"/>
    <w:rsid w:val="001C7926"/>
    <w:rsid w:val="001C7C3F"/>
    <w:rsid w:val="001D6C5F"/>
    <w:rsid w:val="001D6CF9"/>
    <w:rsid w:val="001E319E"/>
    <w:rsid w:val="001E6C02"/>
    <w:rsid w:val="001E6F19"/>
    <w:rsid w:val="001F1C7C"/>
    <w:rsid w:val="001F1F9E"/>
    <w:rsid w:val="001F3802"/>
    <w:rsid w:val="001F4FD3"/>
    <w:rsid w:val="001F516F"/>
    <w:rsid w:val="001F60E2"/>
    <w:rsid w:val="001F6ECF"/>
    <w:rsid w:val="002013CA"/>
    <w:rsid w:val="00204600"/>
    <w:rsid w:val="00205194"/>
    <w:rsid w:val="00210DCE"/>
    <w:rsid w:val="00211D44"/>
    <w:rsid w:val="0021284A"/>
    <w:rsid w:val="00213968"/>
    <w:rsid w:val="00214FD3"/>
    <w:rsid w:val="00222F60"/>
    <w:rsid w:val="002232E2"/>
    <w:rsid w:val="00223750"/>
    <w:rsid w:val="002248A3"/>
    <w:rsid w:val="002249B7"/>
    <w:rsid w:val="00224C77"/>
    <w:rsid w:val="00225324"/>
    <w:rsid w:val="00227300"/>
    <w:rsid w:val="00227E39"/>
    <w:rsid w:val="00233770"/>
    <w:rsid w:val="002365B7"/>
    <w:rsid w:val="00241840"/>
    <w:rsid w:val="00241C6C"/>
    <w:rsid w:val="002447F6"/>
    <w:rsid w:val="00246A11"/>
    <w:rsid w:val="00252051"/>
    <w:rsid w:val="00255734"/>
    <w:rsid w:val="00256EDD"/>
    <w:rsid w:val="00257369"/>
    <w:rsid w:val="00261B89"/>
    <w:rsid w:val="002654BA"/>
    <w:rsid w:val="0026568F"/>
    <w:rsid w:val="0026706B"/>
    <w:rsid w:val="002678AB"/>
    <w:rsid w:val="00271D38"/>
    <w:rsid w:val="00272E2B"/>
    <w:rsid w:val="002814D4"/>
    <w:rsid w:val="002837ED"/>
    <w:rsid w:val="002876E2"/>
    <w:rsid w:val="00287A2A"/>
    <w:rsid w:val="00290EB4"/>
    <w:rsid w:val="002932F3"/>
    <w:rsid w:val="002953C0"/>
    <w:rsid w:val="002A2237"/>
    <w:rsid w:val="002A2640"/>
    <w:rsid w:val="002A4CEF"/>
    <w:rsid w:val="002A5876"/>
    <w:rsid w:val="002A73B3"/>
    <w:rsid w:val="002A77AE"/>
    <w:rsid w:val="002A7F4E"/>
    <w:rsid w:val="002B6740"/>
    <w:rsid w:val="002C317E"/>
    <w:rsid w:val="002C49D9"/>
    <w:rsid w:val="002C6B65"/>
    <w:rsid w:val="002C75A5"/>
    <w:rsid w:val="002D0A1C"/>
    <w:rsid w:val="002D4C9D"/>
    <w:rsid w:val="002D645D"/>
    <w:rsid w:val="002D67E0"/>
    <w:rsid w:val="002D6BEA"/>
    <w:rsid w:val="002D74BE"/>
    <w:rsid w:val="002D7AED"/>
    <w:rsid w:val="002E0A89"/>
    <w:rsid w:val="002F0291"/>
    <w:rsid w:val="002F0588"/>
    <w:rsid w:val="002F16D6"/>
    <w:rsid w:val="002F26C4"/>
    <w:rsid w:val="002F79CA"/>
    <w:rsid w:val="00302515"/>
    <w:rsid w:val="00302B07"/>
    <w:rsid w:val="003062AC"/>
    <w:rsid w:val="00310A34"/>
    <w:rsid w:val="003114B9"/>
    <w:rsid w:val="0031370D"/>
    <w:rsid w:val="00313888"/>
    <w:rsid w:val="00315240"/>
    <w:rsid w:val="00320DC8"/>
    <w:rsid w:val="003234A7"/>
    <w:rsid w:val="00325720"/>
    <w:rsid w:val="003259DE"/>
    <w:rsid w:val="0032655D"/>
    <w:rsid w:val="00330A77"/>
    <w:rsid w:val="00331D6C"/>
    <w:rsid w:val="0033364D"/>
    <w:rsid w:val="00333E3F"/>
    <w:rsid w:val="00333F61"/>
    <w:rsid w:val="00334999"/>
    <w:rsid w:val="0033655A"/>
    <w:rsid w:val="00341028"/>
    <w:rsid w:val="003429D7"/>
    <w:rsid w:val="00350282"/>
    <w:rsid w:val="00351E47"/>
    <w:rsid w:val="00353E34"/>
    <w:rsid w:val="00354735"/>
    <w:rsid w:val="003600E2"/>
    <w:rsid w:val="00362C90"/>
    <w:rsid w:val="003638CB"/>
    <w:rsid w:val="00364AEE"/>
    <w:rsid w:val="00365834"/>
    <w:rsid w:val="00366630"/>
    <w:rsid w:val="00367880"/>
    <w:rsid w:val="00367A44"/>
    <w:rsid w:val="003743D2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CB7"/>
    <w:rsid w:val="00396AE5"/>
    <w:rsid w:val="003978EF"/>
    <w:rsid w:val="003A1A6D"/>
    <w:rsid w:val="003A21AC"/>
    <w:rsid w:val="003A2551"/>
    <w:rsid w:val="003A41B1"/>
    <w:rsid w:val="003A4DC1"/>
    <w:rsid w:val="003A5908"/>
    <w:rsid w:val="003A5A9D"/>
    <w:rsid w:val="003A5E55"/>
    <w:rsid w:val="003B13A9"/>
    <w:rsid w:val="003B6F73"/>
    <w:rsid w:val="003C48F1"/>
    <w:rsid w:val="003C4B19"/>
    <w:rsid w:val="003C659A"/>
    <w:rsid w:val="003C7514"/>
    <w:rsid w:val="003D1DF3"/>
    <w:rsid w:val="003D1ED1"/>
    <w:rsid w:val="003D2B11"/>
    <w:rsid w:val="003D4FCB"/>
    <w:rsid w:val="003D61B3"/>
    <w:rsid w:val="003E464A"/>
    <w:rsid w:val="003E719D"/>
    <w:rsid w:val="003F0669"/>
    <w:rsid w:val="003F3E9E"/>
    <w:rsid w:val="003F49E2"/>
    <w:rsid w:val="003F503B"/>
    <w:rsid w:val="003F5826"/>
    <w:rsid w:val="003F60D2"/>
    <w:rsid w:val="00400735"/>
    <w:rsid w:val="004044CD"/>
    <w:rsid w:val="00404595"/>
    <w:rsid w:val="00405505"/>
    <w:rsid w:val="00410D38"/>
    <w:rsid w:val="0041104F"/>
    <w:rsid w:val="0041331B"/>
    <w:rsid w:val="00414CF9"/>
    <w:rsid w:val="00420580"/>
    <w:rsid w:val="00422FC5"/>
    <w:rsid w:val="00423457"/>
    <w:rsid w:val="004245B7"/>
    <w:rsid w:val="00427A12"/>
    <w:rsid w:val="00433028"/>
    <w:rsid w:val="00436078"/>
    <w:rsid w:val="00436F25"/>
    <w:rsid w:val="004409ED"/>
    <w:rsid w:val="00442F7E"/>
    <w:rsid w:val="0044374E"/>
    <w:rsid w:val="0044434A"/>
    <w:rsid w:val="00445639"/>
    <w:rsid w:val="00446E5C"/>
    <w:rsid w:val="004501D1"/>
    <w:rsid w:val="0045165D"/>
    <w:rsid w:val="004519E7"/>
    <w:rsid w:val="004538F2"/>
    <w:rsid w:val="00457BC4"/>
    <w:rsid w:val="00460E98"/>
    <w:rsid w:val="00460EBC"/>
    <w:rsid w:val="004617BB"/>
    <w:rsid w:val="00462A4F"/>
    <w:rsid w:val="004639B5"/>
    <w:rsid w:val="0047062C"/>
    <w:rsid w:val="004748C0"/>
    <w:rsid w:val="00477ADD"/>
    <w:rsid w:val="00480774"/>
    <w:rsid w:val="004825FF"/>
    <w:rsid w:val="00483B12"/>
    <w:rsid w:val="00484A69"/>
    <w:rsid w:val="00485B52"/>
    <w:rsid w:val="00486B3A"/>
    <w:rsid w:val="00490F36"/>
    <w:rsid w:val="004934C5"/>
    <w:rsid w:val="0049371B"/>
    <w:rsid w:val="00494A82"/>
    <w:rsid w:val="00494BF8"/>
    <w:rsid w:val="0049543B"/>
    <w:rsid w:val="004A1963"/>
    <w:rsid w:val="004A50BC"/>
    <w:rsid w:val="004A573B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4725"/>
    <w:rsid w:val="004C52C0"/>
    <w:rsid w:val="004C6EE4"/>
    <w:rsid w:val="004D4CCE"/>
    <w:rsid w:val="004D63E9"/>
    <w:rsid w:val="004E0EAB"/>
    <w:rsid w:val="004E3410"/>
    <w:rsid w:val="004E4827"/>
    <w:rsid w:val="004E5DD6"/>
    <w:rsid w:val="004E6870"/>
    <w:rsid w:val="004E6D1D"/>
    <w:rsid w:val="004E7F7A"/>
    <w:rsid w:val="004F0FA6"/>
    <w:rsid w:val="004F1DB6"/>
    <w:rsid w:val="004F31B5"/>
    <w:rsid w:val="004F4AC8"/>
    <w:rsid w:val="00500D3B"/>
    <w:rsid w:val="005038D7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259"/>
    <w:rsid w:val="00522BE4"/>
    <w:rsid w:val="005327E3"/>
    <w:rsid w:val="00532D41"/>
    <w:rsid w:val="00532DC9"/>
    <w:rsid w:val="00534E6E"/>
    <w:rsid w:val="00535B3B"/>
    <w:rsid w:val="0054161F"/>
    <w:rsid w:val="00541932"/>
    <w:rsid w:val="00545BD7"/>
    <w:rsid w:val="00546BDE"/>
    <w:rsid w:val="00546FE9"/>
    <w:rsid w:val="0055188B"/>
    <w:rsid w:val="005522C9"/>
    <w:rsid w:val="00552CB7"/>
    <w:rsid w:val="0055599C"/>
    <w:rsid w:val="005578DF"/>
    <w:rsid w:val="00562ABE"/>
    <w:rsid w:val="00563C92"/>
    <w:rsid w:val="00564049"/>
    <w:rsid w:val="00564ED6"/>
    <w:rsid w:val="0056694D"/>
    <w:rsid w:val="005724C6"/>
    <w:rsid w:val="0057348E"/>
    <w:rsid w:val="005748ED"/>
    <w:rsid w:val="00577E3B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19D"/>
    <w:rsid w:val="00593ACF"/>
    <w:rsid w:val="00595F14"/>
    <w:rsid w:val="00596C55"/>
    <w:rsid w:val="005A1915"/>
    <w:rsid w:val="005A3AF6"/>
    <w:rsid w:val="005A4EF6"/>
    <w:rsid w:val="005A7D9C"/>
    <w:rsid w:val="005B588A"/>
    <w:rsid w:val="005C02F8"/>
    <w:rsid w:val="005C13F5"/>
    <w:rsid w:val="005C1C2E"/>
    <w:rsid w:val="005C1DCB"/>
    <w:rsid w:val="005C2B74"/>
    <w:rsid w:val="005C52B4"/>
    <w:rsid w:val="005C74D9"/>
    <w:rsid w:val="005D3855"/>
    <w:rsid w:val="005D3E53"/>
    <w:rsid w:val="005D49B2"/>
    <w:rsid w:val="005E109B"/>
    <w:rsid w:val="005E25BB"/>
    <w:rsid w:val="005E342A"/>
    <w:rsid w:val="005E7368"/>
    <w:rsid w:val="005F05C6"/>
    <w:rsid w:val="005F248D"/>
    <w:rsid w:val="005F3C52"/>
    <w:rsid w:val="005F51FC"/>
    <w:rsid w:val="005F53FF"/>
    <w:rsid w:val="00601FA4"/>
    <w:rsid w:val="006033F1"/>
    <w:rsid w:val="006042A2"/>
    <w:rsid w:val="00606915"/>
    <w:rsid w:val="00607529"/>
    <w:rsid w:val="00607E94"/>
    <w:rsid w:val="00612F9F"/>
    <w:rsid w:val="006230E3"/>
    <w:rsid w:val="00631F41"/>
    <w:rsid w:val="00633F9C"/>
    <w:rsid w:val="00635E34"/>
    <w:rsid w:val="00642664"/>
    <w:rsid w:val="00642E83"/>
    <w:rsid w:val="00643464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5B0"/>
    <w:rsid w:val="0066323E"/>
    <w:rsid w:val="00664AC0"/>
    <w:rsid w:val="00665C92"/>
    <w:rsid w:val="00666177"/>
    <w:rsid w:val="00667F63"/>
    <w:rsid w:val="00670104"/>
    <w:rsid w:val="006701F1"/>
    <w:rsid w:val="00672FAA"/>
    <w:rsid w:val="0067317B"/>
    <w:rsid w:val="00673FFB"/>
    <w:rsid w:val="0067561C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8726E"/>
    <w:rsid w:val="00694955"/>
    <w:rsid w:val="006952AC"/>
    <w:rsid w:val="00696298"/>
    <w:rsid w:val="00697CEE"/>
    <w:rsid w:val="006B004E"/>
    <w:rsid w:val="006B2435"/>
    <w:rsid w:val="006B3219"/>
    <w:rsid w:val="006B48EB"/>
    <w:rsid w:val="006B65EA"/>
    <w:rsid w:val="006B6D15"/>
    <w:rsid w:val="006C1399"/>
    <w:rsid w:val="006C3755"/>
    <w:rsid w:val="006C3D0A"/>
    <w:rsid w:val="006C3D86"/>
    <w:rsid w:val="006C5B73"/>
    <w:rsid w:val="006D0804"/>
    <w:rsid w:val="006D2130"/>
    <w:rsid w:val="006D262F"/>
    <w:rsid w:val="006D2F13"/>
    <w:rsid w:val="006D4584"/>
    <w:rsid w:val="006D4C80"/>
    <w:rsid w:val="006E278E"/>
    <w:rsid w:val="006E2914"/>
    <w:rsid w:val="006E3411"/>
    <w:rsid w:val="006E500A"/>
    <w:rsid w:val="006E52B0"/>
    <w:rsid w:val="006E6C17"/>
    <w:rsid w:val="006E7876"/>
    <w:rsid w:val="006E797B"/>
    <w:rsid w:val="006E7E6C"/>
    <w:rsid w:val="006F02D0"/>
    <w:rsid w:val="006F4070"/>
    <w:rsid w:val="006F4D47"/>
    <w:rsid w:val="006F5C85"/>
    <w:rsid w:val="007003FF"/>
    <w:rsid w:val="00703B58"/>
    <w:rsid w:val="00703CB8"/>
    <w:rsid w:val="0070555D"/>
    <w:rsid w:val="00706AFC"/>
    <w:rsid w:val="00706ED2"/>
    <w:rsid w:val="007105BD"/>
    <w:rsid w:val="00711A5E"/>
    <w:rsid w:val="007125C8"/>
    <w:rsid w:val="00720FCE"/>
    <w:rsid w:val="00722E1D"/>
    <w:rsid w:val="00725372"/>
    <w:rsid w:val="007308DE"/>
    <w:rsid w:val="00730CDE"/>
    <w:rsid w:val="0073327C"/>
    <w:rsid w:val="00733CAF"/>
    <w:rsid w:val="00734D6E"/>
    <w:rsid w:val="007358E6"/>
    <w:rsid w:val="00737587"/>
    <w:rsid w:val="00737E26"/>
    <w:rsid w:val="00747E30"/>
    <w:rsid w:val="00750A35"/>
    <w:rsid w:val="00752879"/>
    <w:rsid w:val="0075289B"/>
    <w:rsid w:val="007548DB"/>
    <w:rsid w:val="0075499B"/>
    <w:rsid w:val="00755404"/>
    <w:rsid w:val="007572CC"/>
    <w:rsid w:val="00757D73"/>
    <w:rsid w:val="00760F63"/>
    <w:rsid w:val="00762138"/>
    <w:rsid w:val="007646D7"/>
    <w:rsid w:val="00767954"/>
    <w:rsid w:val="00767A53"/>
    <w:rsid w:val="00770C2E"/>
    <w:rsid w:val="00771D75"/>
    <w:rsid w:val="007763E7"/>
    <w:rsid w:val="00777472"/>
    <w:rsid w:val="00780A2C"/>
    <w:rsid w:val="007815A6"/>
    <w:rsid w:val="00783700"/>
    <w:rsid w:val="00784738"/>
    <w:rsid w:val="00785B61"/>
    <w:rsid w:val="007877E3"/>
    <w:rsid w:val="00787E16"/>
    <w:rsid w:val="00792EE6"/>
    <w:rsid w:val="00793775"/>
    <w:rsid w:val="0079444B"/>
    <w:rsid w:val="007A0335"/>
    <w:rsid w:val="007A7C26"/>
    <w:rsid w:val="007B21B2"/>
    <w:rsid w:val="007C0CCF"/>
    <w:rsid w:val="007C107B"/>
    <w:rsid w:val="007C4815"/>
    <w:rsid w:val="007C73C6"/>
    <w:rsid w:val="007D29F5"/>
    <w:rsid w:val="007D2EDC"/>
    <w:rsid w:val="007D3559"/>
    <w:rsid w:val="007D5D10"/>
    <w:rsid w:val="007E08D6"/>
    <w:rsid w:val="007E23AC"/>
    <w:rsid w:val="007E6310"/>
    <w:rsid w:val="007F0EBC"/>
    <w:rsid w:val="007F1066"/>
    <w:rsid w:val="007F34EC"/>
    <w:rsid w:val="007F3FE7"/>
    <w:rsid w:val="007F4967"/>
    <w:rsid w:val="007F4FAE"/>
    <w:rsid w:val="007F76A1"/>
    <w:rsid w:val="007F7A34"/>
    <w:rsid w:val="007F7A95"/>
    <w:rsid w:val="00802C0B"/>
    <w:rsid w:val="00803828"/>
    <w:rsid w:val="00805BCD"/>
    <w:rsid w:val="008079C8"/>
    <w:rsid w:val="00807BBB"/>
    <w:rsid w:val="00807F68"/>
    <w:rsid w:val="00810A21"/>
    <w:rsid w:val="008115F9"/>
    <w:rsid w:val="00812831"/>
    <w:rsid w:val="008215CC"/>
    <w:rsid w:val="00822E62"/>
    <w:rsid w:val="00823981"/>
    <w:rsid w:val="00824F4A"/>
    <w:rsid w:val="00825EA0"/>
    <w:rsid w:val="00826C7F"/>
    <w:rsid w:val="008344A7"/>
    <w:rsid w:val="008375EC"/>
    <w:rsid w:val="00840988"/>
    <w:rsid w:val="008409B8"/>
    <w:rsid w:val="00840E8D"/>
    <w:rsid w:val="008454AD"/>
    <w:rsid w:val="00845544"/>
    <w:rsid w:val="00851265"/>
    <w:rsid w:val="008521F1"/>
    <w:rsid w:val="008522AD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445"/>
    <w:rsid w:val="00871508"/>
    <w:rsid w:val="00872D84"/>
    <w:rsid w:val="00872E3B"/>
    <w:rsid w:val="00892186"/>
    <w:rsid w:val="00896C0F"/>
    <w:rsid w:val="008A0763"/>
    <w:rsid w:val="008A0BF5"/>
    <w:rsid w:val="008A10C0"/>
    <w:rsid w:val="008A1345"/>
    <w:rsid w:val="008A27B1"/>
    <w:rsid w:val="008A41DF"/>
    <w:rsid w:val="008A5160"/>
    <w:rsid w:val="008B11F9"/>
    <w:rsid w:val="008B15C2"/>
    <w:rsid w:val="008B3B91"/>
    <w:rsid w:val="008B504A"/>
    <w:rsid w:val="008C5A0B"/>
    <w:rsid w:val="008C5EBB"/>
    <w:rsid w:val="008C6142"/>
    <w:rsid w:val="008C7516"/>
    <w:rsid w:val="008D1ABD"/>
    <w:rsid w:val="008D38B4"/>
    <w:rsid w:val="008D4C88"/>
    <w:rsid w:val="008D5AC9"/>
    <w:rsid w:val="008D7041"/>
    <w:rsid w:val="008E1988"/>
    <w:rsid w:val="008E5B27"/>
    <w:rsid w:val="008F0BFB"/>
    <w:rsid w:val="008F21F2"/>
    <w:rsid w:val="008F2E6F"/>
    <w:rsid w:val="008F558F"/>
    <w:rsid w:val="00901EC6"/>
    <w:rsid w:val="009023E2"/>
    <w:rsid w:val="00902957"/>
    <w:rsid w:val="0090440F"/>
    <w:rsid w:val="00905E0F"/>
    <w:rsid w:val="009062BC"/>
    <w:rsid w:val="00910410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5FAA"/>
    <w:rsid w:val="00926A77"/>
    <w:rsid w:val="00930CC4"/>
    <w:rsid w:val="00936437"/>
    <w:rsid w:val="00937018"/>
    <w:rsid w:val="009370DA"/>
    <w:rsid w:val="00937E37"/>
    <w:rsid w:val="00940ADF"/>
    <w:rsid w:val="00940C71"/>
    <w:rsid w:val="009427CB"/>
    <w:rsid w:val="00942A7E"/>
    <w:rsid w:val="009433BE"/>
    <w:rsid w:val="009510D6"/>
    <w:rsid w:val="009516CD"/>
    <w:rsid w:val="00952F96"/>
    <w:rsid w:val="0095353E"/>
    <w:rsid w:val="00953976"/>
    <w:rsid w:val="00954AF0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829D9"/>
    <w:rsid w:val="00983423"/>
    <w:rsid w:val="00983D87"/>
    <w:rsid w:val="0098603A"/>
    <w:rsid w:val="0098653F"/>
    <w:rsid w:val="009952C7"/>
    <w:rsid w:val="009966DD"/>
    <w:rsid w:val="009970AA"/>
    <w:rsid w:val="009A0530"/>
    <w:rsid w:val="009A135D"/>
    <w:rsid w:val="009A32D4"/>
    <w:rsid w:val="009A410D"/>
    <w:rsid w:val="009A4C9A"/>
    <w:rsid w:val="009A5616"/>
    <w:rsid w:val="009A63E0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6C0A"/>
    <w:rsid w:val="009E13F4"/>
    <w:rsid w:val="009E3077"/>
    <w:rsid w:val="009E3C0C"/>
    <w:rsid w:val="009E6B1D"/>
    <w:rsid w:val="009F246A"/>
    <w:rsid w:val="009F3788"/>
    <w:rsid w:val="009F41F4"/>
    <w:rsid w:val="009F7330"/>
    <w:rsid w:val="00A001A0"/>
    <w:rsid w:val="00A01864"/>
    <w:rsid w:val="00A0223C"/>
    <w:rsid w:val="00A05061"/>
    <w:rsid w:val="00A05C0F"/>
    <w:rsid w:val="00A06B79"/>
    <w:rsid w:val="00A06C60"/>
    <w:rsid w:val="00A10FFA"/>
    <w:rsid w:val="00A1134B"/>
    <w:rsid w:val="00A13279"/>
    <w:rsid w:val="00A14EE6"/>
    <w:rsid w:val="00A17D18"/>
    <w:rsid w:val="00A20B08"/>
    <w:rsid w:val="00A20E8F"/>
    <w:rsid w:val="00A2116D"/>
    <w:rsid w:val="00A25019"/>
    <w:rsid w:val="00A266B8"/>
    <w:rsid w:val="00A30E35"/>
    <w:rsid w:val="00A31161"/>
    <w:rsid w:val="00A3160B"/>
    <w:rsid w:val="00A330D6"/>
    <w:rsid w:val="00A36B36"/>
    <w:rsid w:val="00A3787E"/>
    <w:rsid w:val="00A4101C"/>
    <w:rsid w:val="00A431D6"/>
    <w:rsid w:val="00A45ED0"/>
    <w:rsid w:val="00A46A06"/>
    <w:rsid w:val="00A578F5"/>
    <w:rsid w:val="00A6013A"/>
    <w:rsid w:val="00A62E79"/>
    <w:rsid w:val="00A66B1C"/>
    <w:rsid w:val="00A71CB4"/>
    <w:rsid w:val="00A74200"/>
    <w:rsid w:val="00A74A76"/>
    <w:rsid w:val="00A74B97"/>
    <w:rsid w:val="00A7645F"/>
    <w:rsid w:val="00A8102D"/>
    <w:rsid w:val="00A81BE2"/>
    <w:rsid w:val="00A85586"/>
    <w:rsid w:val="00A9175F"/>
    <w:rsid w:val="00A91DA3"/>
    <w:rsid w:val="00A91FE0"/>
    <w:rsid w:val="00A92834"/>
    <w:rsid w:val="00A97F70"/>
    <w:rsid w:val="00AA4266"/>
    <w:rsid w:val="00AB2527"/>
    <w:rsid w:val="00AC2D83"/>
    <w:rsid w:val="00AC3CE6"/>
    <w:rsid w:val="00AC4555"/>
    <w:rsid w:val="00AC4C9D"/>
    <w:rsid w:val="00AC5669"/>
    <w:rsid w:val="00AC754C"/>
    <w:rsid w:val="00AC7753"/>
    <w:rsid w:val="00AC780F"/>
    <w:rsid w:val="00AD2AB2"/>
    <w:rsid w:val="00AD34D0"/>
    <w:rsid w:val="00AD3D26"/>
    <w:rsid w:val="00AD55FC"/>
    <w:rsid w:val="00AD751A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0D14"/>
    <w:rsid w:val="00AF2E5E"/>
    <w:rsid w:val="00AF4F4E"/>
    <w:rsid w:val="00AF6582"/>
    <w:rsid w:val="00B01A2A"/>
    <w:rsid w:val="00B02E5B"/>
    <w:rsid w:val="00B0402C"/>
    <w:rsid w:val="00B04961"/>
    <w:rsid w:val="00B04E14"/>
    <w:rsid w:val="00B119CC"/>
    <w:rsid w:val="00B11C33"/>
    <w:rsid w:val="00B1499E"/>
    <w:rsid w:val="00B153AF"/>
    <w:rsid w:val="00B20941"/>
    <w:rsid w:val="00B20BCF"/>
    <w:rsid w:val="00B21D2F"/>
    <w:rsid w:val="00B21E12"/>
    <w:rsid w:val="00B23988"/>
    <w:rsid w:val="00B24B09"/>
    <w:rsid w:val="00B2594C"/>
    <w:rsid w:val="00B2696B"/>
    <w:rsid w:val="00B26FE4"/>
    <w:rsid w:val="00B325D8"/>
    <w:rsid w:val="00B333E3"/>
    <w:rsid w:val="00B3383A"/>
    <w:rsid w:val="00B33C22"/>
    <w:rsid w:val="00B36246"/>
    <w:rsid w:val="00B40125"/>
    <w:rsid w:val="00B4095C"/>
    <w:rsid w:val="00B47146"/>
    <w:rsid w:val="00B52161"/>
    <w:rsid w:val="00B5465B"/>
    <w:rsid w:val="00B554C4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4FB6"/>
    <w:rsid w:val="00B7769F"/>
    <w:rsid w:val="00B80B1E"/>
    <w:rsid w:val="00B828B4"/>
    <w:rsid w:val="00B82FE3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651A"/>
    <w:rsid w:val="00B969EC"/>
    <w:rsid w:val="00B96A8F"/>
    <w:rsid w:val="00BA1A68"/>
    <w:rsid w:val="00BA1A8D"/>
    <w:rsid w:val="00BA2601"/>
    <w:rsid w:val="00BA3337"/>
    <w:rsid w:val="00BA4BBD"/>
    <w:rsid w:val="00BA5C7E"/>
    <w:rsid w:val="00BA6296"/>
    <w:rsid w:val="00BA7B2C"/>
    <w:rsid w:val="00BA7C69"/>
    <w:rsid w:val="00BB19B8"/>
    <w:rsid w:val="00BB7015"/>
    <w:rsid w:val="00BC0322"/>
    <w:rsid w:val="00BC077D"/>
    <w:rsid w:val="00BC2239"/>
    <w:rsid w:val="00BC4A55"/>
    <w:rsid w:val="00BC54A6"/>
    <w:rsid w:val="00BC5A91"/>
    <w:rsid w:val="00BD1112"/>
    <w:rsid w:val="00BD2D8F"/>
    <w:rsid w:val="00BD58A4"/>
    <w:rsid w:val="00BD6049"/>
    <w:rsid w:val="00BD7949"/>
    <w:rsid w:val="00BE087A"/>
    <w:rsid w:val="00BE0A7B"/>
    <w:rsid w:val="00BE1E43"/>
    <w:rsid w:val="00BE28EE"/>
    <w:rsid w:val="00BE38A8"/>
    <w:rsid w:val="00BF15F1"/>
    <w:rsid w:val="00BF1BAE"/>
    <w:rsid w:val="00BF3244"/>
    <w:rsid w:val="00BF353D"/>
    <w:rsid w:val="00BF6EFD"/>
    <w:rsid w:val="00BF78FD"/>
    <w:rsid w:val="00C015A6"/>
    <w:rsid w:val="00C0164D"/>
    <w:rsid w:val="00C01CDD"/>
    <w:rsid w:val="00C02FE9"/>
    <w:rsid w:val="00C10C91"/>
    <w:rsid w:val="00C1125B"/>
    <w:rsid w:val="00C12D87"/>
    <w:rsid w:val="00C14458"/>
    <w:rsid w:val="00C153BB"/>
    <w:rsid w:val="00C179E7"/>
    <w:rsid w:val="00C22F62"/>
    <w:rsid w:val="00C24130"/>
    <w:rsid w:val="00C244CC"/>
    <w:rsid w:val="00C244E8"/>
    <w:rsid w:val="00C27669"/>
    <w:rsid w:val="00C27BFA"/>
    <w:rsid w:val="00C27E3B"/>
    <w:rsid w:val="00C300AC"/>
    <w:rsid w:val="00C31DF3"/>
    <w:rsid w:val="00C31EC8"/>
    <w:rsid w:val="00C34684"/>
    <w:rsid w:val="00C34DE1"/>
    <w:rsid w:val="00C353CF"/>
    <w:rsid w:val="00C359DA"/>
    <w:rsid w:val="00C4348A"/>
    <w:rsid w:val="00C451BB"/>
    <w:rsid w:val="00C51F8C"/>
    <w:rsid w:val="00C5533B"/>
    <w:rsid w:val="00C574BE"/>
    <w:rsid w:val="00C57F0E"/>
    <w:rsid w:val="00C6357F"/>
    <w:rsid w:val="00C64003"/>
    <w:rsid w:val="00C640EF"/>
    <w:rsid w:val="00C652B5"/>
    <w:rsid w:val="00C67F59"/>
    <w:rsid w:val="00C70005"/>
    <w:rsid w:val="00C70026"/>
    <w:rsid w:val="00C7042E"/>
    <w:rsid w:val="00C71407"/>
    <w:rsid w:val="00C71DB7"/>
    <w:rsid w:val="00C734AB"/>
    <w:rsid w:val="00C73A41"/>
    <w:rsid w:val="00C74421"/>
    <w:rsid w:val="00C7601A"/>
    <w:rsid w:val="00C810D6"/>
    <w:rsid w:val="00C8153D"/>
    <w:rsid w:val="00C82F0B"/>
    <w:rsid w:val="00C900DF"/>
    <w:rsid w:val="00C920BE"/>
    <w:rsid w:val="00C9266C"/>
    <w:rsid w:val="00C94883"/>
    <w:rsid w:val="00C96FBB"/>
    <w:rsid w:val="00C97C1D"/>
    <w:rsid w:val="00CA152F"/>
    <w:rsid w:val="00CA4619"/>
    <w:rsid w:val="00CB49E0"/>
    <w:rsid w:val="00CB6C60"/>
    <w:rsid w:val="00CC2473"/>
    <w:rsid w:val="00CC2C7F"/>
    <w:rsid w:val="00CC3229"/>
    <w:rsid w:val="00CC41E1"/>
    <w:rsid w:val="00CC43FF"/>
    <w:rsid w:val="00CC63D6"/>
    <w:rsid w:val="00CD1626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CF6AC8"/>
    <w:rsid w:val="00D04517"/>
    <w:rsid w:val="00D0511E"/>
    <w:rsid w:val="00D1025F"/>
    <w:rsid w:val="00D10717"/>
    <w:rsid w:val="00D12DCC"/>
    <w:rsid w:val="00D14073"/>
    <w:rsid w:val="00D1415B"/>
    <w:rsid w:val="00D14DCB"/>
    <w:rsid w:val="00D16E6D"/>
    <w:rsid w:val="00D22BE4"/>
    <w:rsid w:val="00D23F0E"/>
    <w:rsid w:val="00D24228"/>
    <w:rsid w:val="00D25F02"/>
    <w:rsid w:val="00D26C21"/>
    <w:rsid w:val="00D323C0"/>
    <w:rsid w:val="00D32776"/>
    <w:rsid w:val="00D32BB1"/>
    <w:rsid w:val="00D33FBF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2D85"/>
    <w:rsid w:val="00D53879"/>
    <w:rsid w:val="00D55CC8"/>
    <w:rsid w:val="00D56446"/>
    <w:rsid w:val="00D6108E"/>
    <w:rsid w:val="00D61235"/>
    <w:rsid w:val="00D62C30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216"/>
    <w:rsid w:val="00D838D5"/>
    <w:rsid w:val="00D84681"/>
    <w:rsid w:val="00D87117"/>
    <w:rsid w:val="00D871CB"/>
    <w:rsid w:val="00D91670"/>
    <w:rsid w:val="00D917CF"/>
    <w:rsid w:val="00D93276"/>
    <w:rsid w:val="00D93CF7"/>
    <w:rsid w:val="00D96540"/>
    <w:rsid w:val="00DA2DDC"/>
    <w:rsid w:val="00DA3046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7E19"/>
    <w:rsid w:val="00DB7F36"/>
    <w:rsid w:val="00DC067B"/>
    <w:rsid w:val="00DC08B6"/>
    <w:rsid w:val="00DC2739"/>
    <w:rsid w:val="00DC3694"/>
    <w:rsid w:val="00DC3754"/>
    <w:rsid w:val="00DC6FCE"/>
    <w:rsid w:val="00DD0167"/>
    <w:rsid w:val="00DD2EAB"/>
    <w:rsid w:val="00DD3005"/>
    <w:rsid w:val="00DD3AAC"/>
    <w:rsid w:val="00DE0673"/>
    <w:rsid w:val="00DE5733"/>
    <w:rsid w:val="00DE67E4"/>
    <w:rsid w:val="00DE68FF"/>
    <w:rsid w:val="00DE75D3"/>
    <w:rsid w:val="00DE7EFD"/>
    <w:rsid w:val="00DF01CD"/>
    <w:rsid w:val="00DF1AE3"/>
    <w:rsid w:val="00DF5D0D"/>
    <w:rsid w:val="00DF68C8"/>
    <w:rsid w:val="00E00090"/>
    <w:rsid w:val="00E110B9"/>
    <w:rsid w:val="00E11444"/>
    <w:rsid w:val="00E16EEB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3778A"/>
    <w:rsid w:val="00E40BB6"/>
    <w:rsid w:val="00E449A6"/>
    <w:rsid w:val="00E44E6C"/>
    <w:rsid w:val="00E45537"/>
    <w:rsid w:val="00E46093"/>
    <w:rsid w:val="00E46519"/>
    <w:rsid w:val="00E5088C"/>
    <w:rsid w:val="00E51A55"/>
    <w:rsid w:val="00E55C88"/>
    <w:rsid w:val="00E5600C"/>
    <w:rsid w:val="00E602D0"/>
    <w:rsid w:val="00E6178E"/>
    <w:rsid w:val="00E61DB6"/>
    <w:rsid w:val="00E6447A"/>
    <w:rsid w:val="00E700AC"/>
    <w:rsid w:val="00E70BF5"/>
    <w:rsid w:val="00E73219"/>
    <w:rsid w:val="00E73A59"/>
    <w:rsid w:val="00E73DDD"/>
    <w:rsid w:val="00E759D6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0DCD"/>
    <w:rsid w:val="00E928B8"/>
    <w:rsid w:val="00E97562"/>
    <w:rsid w:val="00EA0402"/>
    <w:rsid w:val="00EA065A"/>
    <w:rsid w:val="00EA0715"/>
    <w:rsid w:val="00EA2BDF"/>
    <w:rsid w:val="00EA4C1A"/>
    <w:rsid w:val="00EB1584"/>
    <w:rsid w:val="00EB26BF"/>
    <w:rsid w:val="00EB5530"/>
    <w:rsid w:val="00EB567B"/>
    <w:rsid w:val="00EB5DC0"/>
    <w:rsid w:val="00EB6A66"/>
    <w:rsid w:val="00EB6F6F"/>
    <w:rsid w:val="00EC1621"/>
    <w:rsid w:val="00EC4352"/>
    <w:rsid w:val="00EC538A"/>
    <w:rsid w:val="00ED4336"/>
    <w:rsid w:val="00ED4C88"/>
    <w:rsid w:val="00EE318B"/>
    <w:rsid w:val="00EE3C74"/>
    <w:rsid w:val="00EE42B7"/>
    <w:rsid w:val="00EE7A93"/>
    <w:rsid w:val="00EF0428"/>
    <w:rsid w:val="00EF07DA"/>
    <w:rsid w:val="00EF07E9"/>
    <w:rsid w:val="00EF0C90"/>
    <w:rsid w:val="00EF1B4A"/>
    <w:rsid w:val="00EF2963"/>
    <w:rsid w:val="00EF39FF"/>
    <w:rsid w:val="00EF46F8"/>
    <w:rsid w:val="00F0084C"/>
    <w:rsid w:val="00F042DF"/>
    <w:rsid w:val="00F05931"/>
    <w:rsid w:val="00F05BE3"/>
    <w:rsid w:val="00F05C67"/>
    <w:rsid w:val="00F102C3"/>
    <w:rsid w:val="00F11020"/>
    <w:rsid w:val="00F1323B"/>
    <w:rsid w:val="00F141E3"/>
    <w:rsid w:val="00F21C6C"/>
    <w:rsid w:val="00F21EE8"/>
    <w:rsid w:val="00F226D3"/>
    <w:rsid w:val="00F237E1"/>
    <w:rsid w:val="00F26F8C"/>
    <w:rsid w:val="00F31F89"/>
    <w:rsid w:val="00F3327F"/>
    <w:rsid w:val="00F35450"/>
    <w:rsid w:val="00F37CEB"/>
    <w:rsid w:val="00F4024A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42A5"/>
    <w:rsid w:val="00F668B1"/>
    <w:rsid w:val="00F66BC0"/>
    <w:rsid w:val="00F6788D"/>
    <w:rsid w:val="00F713BE"/>
    <w:rsid w:val="00F722E1"/>
    <w:rsid w:val="00F72305"/>
    <w:rsid w:val="00F72671"/>
    <w:rsid w:val="00F728E0"/>
    <w:rsid w:val="00F7713A"/>
    <w:rsid w:val="00F80B9A"/>
    <w:rsid w:val="00F81D19"/>
    <w:rsid w:val="00F920EB"/>
    <w:rsid w:val="00F92B36"/>
    <w:rsid w:val="00F92BD6"/>
    <w:rsid w:val="00FA12D9"/>
    <w:rsid w:val="00FA1C7E"/>
    <w:rsid w:val="00FA5362"/>
    <w:rsid w:val="00FA62AD"/>
    <w:rsid w:val="00FB1331"/>
    <w:rsid w:val="00FB2E1F"/>
    <w:rsid w:val="00FC51CC"/>
    <w:rsid w:val="00FD0F46"/>
    <w:rsid w:val="00FD24DC"/>
    <w:rsid w:val="00FD2552"/>
    <w:rsid w:val="00FD27EC"/>
    <w:rsid w:val="00FD77B3"/>
    <w:rsid w:val="00FE39AD"/>
    <w:rsid w:val="00FE3D47"/>
    <w:rsid w:val="00FE4CFE"/>
    <w:rsid w:val="00FF1B19"/>
    <w:rsid w:val="00FF27A4"/>
    <w:rsid w:val="00FF4295"/>
    <w:rsid w:val="00FF6326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2463345"/>
  <w15:chartTrackingRefBased/>
  <w15:docId w15:val="{FD62C9B1-20A6-4CF2-B56E-B63577552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uiPriority w:val="1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numbering" w:customStyle="1" w:styleId="WW8Num13">
    <w:name w:val="WW8Num13"/>
    <w:basedOn w:val="Bezlisty"/>
    <w:rsid w:val="00D917CF"/>
    <w:pPr>
      <w:numPr>
        <w:numId w:val="50"/>
      </w:numPr>
    </w:pPr>
  </w:style>
  <w:style w:type="character" w:customStyle="1" w:styleId="FontStyle18">
    <w:name w:val="Font Style18"/>
    <w:rsid w:val="006B2435"/>
    <w:rPr>
      <w:rFonts w:ascii="Times New Roman" w:hAnsi="Times New Roman" w:cs="Times New Roman" w:hint="default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FF632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353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subject/>
  <dc:creator>UM</dc:creator>
  <cp:keywords/>
  <cp:lastModifiedBy>User</cp:lastModifiedBy>
  <cp:revision>13</cp:revision>
  <cp:lastPrinted>2013-04-03T06:33:00Z</cp:lastPrinted>
  <dcterms:created xsi:type="dcterms:W3CDTF">2022-01-28T09:02:00Z</dcterms:created>
  <dcterms:modified xsi:type="dcterms:W3CDTF">2025-12-30T11:54:00Z</dcterms:modified>
</cp:coreProperties>
</file>